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FEB48" w14:textId="3153FF13" w:rsidR="007166CE" w:rsidRDefault="003A74A9" w:rsidP="002A66D7">
      <w:pPr>
        <w:pStyle w:val="berschrift1"/>
        <w:rPr>
          <w:b w:val="0"/>
          <w:bCs w:val="0"/>
          <w:sz w:val="32"/>
          <w:szCs w:val="32"/>
        </w:rPr>
      </w:pPr>
      <w:r>
        <w:rPr>
          <w:b w:val="0"/>
          <w:bCs w:val="0"/>
          <w:noProof/>
          <w:sz w:val="32"/>
          <w:szCs w:val="32"/>
        </w:rPr>
        <w:drawing>
          <wp:inline distT="0" distB="0" distL="0" distR="0" wp14:anchorId="7E6D43FB" wp14:editId="3F42F82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3D1F18A" w14:textId="77777777" w:rsidR="007166CE" w:rsidRDefault="007166CE" w:rsidP="007166CE">
      <w:pPr>
        <w:pStyle w:val="berschrift1"/>
      </w:pPr>
      <w:r>
        <w:br w:type="page"/>
      </w:r>
      <w:r>
        <w:lastRenderedPageBreak/>
        <w:t>Vorwort</w:t>
      </w:r>
    </w:p>
    <w:p w14:paraId="282C007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B19C991"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568355" w14:textId="77777777" w:rsidR="007166CE" w:rsidRDefault="007166CE" w:rsidP="007166CE">
      <w:r>
        <w:t>Euch allen wünsche ich Gottes reichen Segen und dass Ihr für Euch interessante Texte hier findet. Für Anregungen bin ich immer dankbar.</w:t>
      </w:r>
    </w:p>
    <w:p w14:paraId="7CF954E7" w14:textId="77777777" w:rsidR="007166CE" w:rsidRDefault="007166CE" w:rsidP="007166CE">
      <w:r>
        <w:t>Gruß &amp; Segen,</w:t>
      </w:r>
    </w:p>
    <w:p w14:paraId="043B19E2" w14:textId="77777777" w:rsidR="007166CE" w:rsidRDefault="007166CE" w:rsidP="007166CE">
      <w:r>
        <w:t>Andreas</w:t>
      </w:r>
    </w:p>
    <w:p w14:paraId="6A5C9F3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E568B2" w14:textId="7D0CBE2A" w:rsidR="00BD71A4" w:rsidRDefault="002A66D7" w:rsidP="002A66D7">
      <w:pPr>
        <w:pStyle w:val="berschrift1"/>
      </w:pPr>
      <w:proofErr w:type="spellStart"/>
      <w:r>
        <w:t>Hefentreger</w:t>
      </w:r>
      <w:proofErr w:type="spellEnd"/>
      <w:r>
        <w:t>, Johannes – Lieder</w:t>
      </w:r>
    </w:p>
    <w:p w14:paraId="3EF6C35B" w14:textId="714DA8F7" w:rsidR="002A66D7" w:rsidRDefault="002A66D7" w:rsidP="002A66D7">
      <w:pPr>
        <w:pStyle w:val="berschrift1"/>
      </w:pPr>
      <w:r w:rsidRPr="002A66D7">
        <w:t xml:space="preserve">Der Joseph gebessert durch </w:t>
      </w:r>
      <w:proofErr w:type="spellStart"/>
      <w:r w:rsidRPr="002A66D7">
        <w:t>Joannem</w:t>
      </w:r>
      <w:proofErr w:type="spellEnd"/>
      <w:r w:rsidRPr="002A66D7">
        <w:t xml:space="preserve"> </w:t>
      </w:r>
      <w:proofErr w:type="spellStart"/>
      <w:r w:rsidRPr="002A66D7">
        <w:t>Trypophorum</w:t>
      </w:r>
      <w:proofErr w:type="spellEnd"/>
    </w:p>
    <w:p w14:paraId="1BB147C3" w14:textId="77777777" w:rsidR="002A66D7" w:rsidRDefault="002A66D7" w:rsidP="002A66D7">
      <w:pPr>
        <w:pStyle w:val="StandardWeb"/>
        <w:jc w:val="center"/>
      </w:pPr>
      <w:r>
        <w:t xml:space="preserve">Die </w:t>
      </w:r>
      <w:proofErr w:type="spellStart"/>
      <w:r>
        <w:t>welt</w:t>
      </w:r>
      <w:proofErr w:type="spellEnd"/>
      <w:r>
        <w:t xml:space="preserve"> </w:t>
      </w:r>
      <w:proofErr w:type="spellStart"/>
      <w:r>
        <w:t>yn</w:t>
      </w:r>
      <w:proofErr w:type="spellEnd"/>
      <w:r>
        <w:t xml:space="preserve"> großem weh </w:t>
      </w:r>
      <w:proofErr w:type="spellStart"/>
      <w:r>
        <w:t>vnd</w:t>
      </w:r>
      <w:proofErr w:type="spellEnd"/>
      <w:r>
        <w:t xml:space="preserve"> klag,</w:t>
      </w:r>
      <w:r>
        <w:br/>
      </w:r>
      <w:proofErr w:type="spellStart"/>
      <w:r>
        <w:t>Ym</w:t>
      </w:r>
      <w:proofErr w:type="spellEnd"/>
      <w:r>
        <w:t xml:space="preserve"> ewigen </w:t>
      </w:r>
      <w:proofErr w:type="spellStart"/>
      <w:r>
        <w:t>tod</w:t>
      </w:r>
      <w:proofErr w:type="spellEnd"/>
      <w:r>
        <w:t xml:space="preserve"> gefangen lag.</w:t>
      </w:r>
      <w:r>
        <w:br/>
        <w:t xml:space="preserve">Ein strenger </w:t>
      </w:r>
      <w:proofErr w:type="spellStart"/>
      <w:r>
        <w:t>zorn</w:t>
      </w:r>
      <w:proofErr w:type="spellEnd"/>
      <w:r>
        <w:t xml:space="preserve"> war </w:t>
      </w:r>
      <w:proofErr w:type="spellStart"/>
      <w:r>
        <w:t>außgebreit</w:t>
      </w:r>
      <w:proofErr w:type="spellEnd"/>
      <w:r>
        <w:t>,</w:t>
      </w:r>
      <w:r>
        <w:br/>
        <w:t xml:space="preserve">Die </w:t>
      </w:r>
      <w:proofErr w:type="spellStart"/>
      <w:r>
        <w:t>seligkeit</w:t>
      </w:r>
      <w:proofErr w:type="spellEnd"/>
      <w:r>
        <w:t xml:space="preserve"> war </w:t>
      </w:r>
      <w:proofErr w:type="spellStart"/>
      <w:r>
        <w:t>gantz</w:t>
      </w:r>
      <w:proofErr w:type="spellEnd"/>
      <w:r>
        <w:t xml:space="preserve"> </w:t>
      </w:r>
      <w:proofErr w:type="spellStart"/>
      <w:r>
        <w:t>verlorn</w:t>
      </w:r>
      <w:proofErr w:type="spellEnd"/>
      <w:r>
        <w:t xml:space="preserve"> </w:t>
      </w:r>
      <w:proofErr w:type="spellStart"/>
      <w:r>
        <w:t>auff</w:t>
      </w:r>
      <w:proofErr w:type="spellEnd"/>
      <w:r>
        <w:t xml:space="preserve"> erden.</w:t>
      </w:r>
      <w:r>
        <w:br/>
        <w:t xml:space="preserve">Da </w:t>
      </w:r>
      <w:proofErr w:type="spellStart"/>
      <w:r>
        <w:t>schencket</w:t>
      </w:r>
      <w:proofErr w:type="spellEnd"/>
      <w:r>
        <w:t xml:space="preserve"> </w:t>
      </w:r>
      <w:proofErr w:type="spellStart"/>
      <w:r>
        <w:t>vns</w:t>
      </w:r>
      <w:proofErr w:type="spellEnd"/>
      <w:r>
        <w:t xml:space="preserve"> </w:t>
      </w:r>
      <w:proofErr w:type="spellStart"/>
      <w:r>
        <w:t>Got</w:t>
      </w:r>
      <w:proofErr w:type="spellEnd"/>
      <w:r>
        <w:t xml:space="preserve"> von </w:t>
      </w:r>
      <w:proofErr w:type="spellStart"/>
      <w:r>
        <w:t>Hymels</w:t>
      </w:r>
      <w:proofErr w:type="spellEnd"/>
      <w:r>
        <w:t xml:space="preserve"> thron</w:t>
      </w:r>
      <w:r>
        <w:br/>
        <w:t xml:space="preserve">Seyn </w:t>
      </w:r>
      <w:proofErr w:type="spellStart"/>
      <w:r>
        <w:t>eynygen</w:t>
      </w:r>
      <w:proofErr w:type="spellEnd"/>
      <w:r>
        <w:t xml:space="preserve"> </w:t>
      </w:r>
      <w:proofErr w:type="spellStart"/>
      <w:r>
        <w:t>sohn</w:t>
      </w:r>
      <w:proofErr w:type="spellEnd"/>
      <w:r>
        <w:t>,</w:t>
      </w:r>
      <w:r>
        <w:br/>
        <w:t xml:space="preserve">Das </w:t>
      </w:r>
      <w:proofErr w:type="spellStart"/>
      <w:r>
        <w:t>kyndeleyn</w:t>
      </w:r>
      <w:proofErr w:type="spellEnd"/>
      <w:r>
        <w:t xml:space="preserve"> fron,</w:t>
      </w:r>
      <w:r>
        <w:br/>
        <w:t xml:space="preserve">Das </w:t>
      </w:r>
      <w:proofErr w:type="spellStart"/>
      <w:r>
        <w:t>vns</w:t>
      </w:r>
      <w:proofErr w:type="spellEnd"/>
      <w:r>
        <w:t xml:space="preserve"> hat den </w:t>
      </w:r>
      <w:proofErr w:type="spellStart"/>
      <w:r>
        <w:t>hymel</w:t>
      </w:r>
      <w:proofErr w:type="spellEnd"/>
      <w:r>
        <w:t xml:space="preserve"> </w:t>
      </w:r>
      <w:proofErr w:type="spellStart"/>
      <w:r>
        <w:t>widder</w:t>
      </w:r>
      <w:proofErr w:type="spellEnd"/>
      <w:r>
        <w:t xml:space="preserve"> aufgethan.</w:t>
      </w:r>
      <w:r>
        <w:br/>
        <w:t>Eia, Eia,</w:t>
      </w:r>
      <w:r>
        <w:br/>
        <w:t xml:space="preserve">Geboren ist </w:t>
      </w:r>
      <w:proofErr w:type="spellStart"/>
      <w:r>
        <w:t>vns</w:t>
      </w:r>
      <w:proofErr w:type="spellEnd"/>
      <w:r>
        <w:t xml:space="preserve"> der </w:t>
      </w:r>
      <w:proofErr w:type="spellStart"/>
      <w:r>
        <w:t>heilant</w:t>
      </w:r>
      <w:proofErr w:type="spellEnd"/>
      <w:r>
        <w:t xml:space="preserve"> von Maria.</w:t>
      </w:r>
    </w:p>
    <w:p w14:paraId="7B1AC52D" w14:textId="77777777" w:rsidR="002A66D7" w:rsidRDefault="002A66D7" w:rsidP="002A66D7">
      <w:pPr>
        <w:pStyle w:val="StandardWeb"/>
        <w:jc w:val="center"/>
      </w:pPr>
      <w:r>
        <w:t xml:space="preserve">So </w:t>
      </w:r>
      <w:proofErr w:type="spellStart"/>
      <w:r>
        <w:t>vns</w:t>
      </w:r>
      <w:proofErr w:type="spellEnd"/>
      <w:r>
        <w:t xml:space="preserve"> dann gegeben ist</w:t>
      </w:r>
      <w:r>
        <w:br/>
        <w:t xml:space="preserve">Emanuel, das </w:t>
      </w:r>
      <w:proofErr w:type="spellStart"/>
      <w:r>
        <w:t>kyndeleyn</w:t>
      </w:r>
      <w:proofErr w:type="spellEnd"/>
      <w:r>
        <w:t xml:space="preserve"> Christ,</w:t>
      </w:r>
      <w:r>
        <w:br/>
        <w:t xml:space="preserve">Wer </w:t>
      </w:r>
      <w:proofErr w:type="spellStart"/>
      <w:r>
        <w:t>fochtet</w:t>
      </w:r>
      <w:proofErr w:type="spellEnd"/>
      <w:r>
        <w:t>, daß seyn ewiges reich</w:t>
      </w:r>
      <w:r>
        <w:br/>
      </w:r>
      <w:proofErr w:type="spellStart"/>
      <w:r>
        <w:t>Myt</w:t>
      </w:r>
      <w:proofErr w:type="spellEnd"/>
      <w:r>
        <w:t xml:space="preserve"> ihm zugleich</w:t>
      </w:r>
      <w:r>
        <w:br/>
        <w:t xml:space="preserve">Zu </w:t>
      </w:r>
      <w:proofErr w:type="spellStart"/>
      <w:r>
        <w:t>vns</w:t>
      </w:r>
      <w:proofErr w:type="spellEnd"/>
      <w:r>
        <w:t xml:space="preserve"> nicht </w:t>
      </w:r>
      <w:proofErr w:type="spellStart"/>
      <w:r>
        <w:t>solte</w:t>
      </w:r>
      <w:proofErr w:type="spellEnd"/>
      <w:r>
        <w:t xml:space="preserve"> kommen?</w:t>
      </w:r>
      <w:r>
        <w:br/>
        <w:t xml:space="preserve">Dan so </w:t>
      </w:r>
      <w:proofErr w:type="spellStart"/>
      <w:r>
        <w:t>wyr</w:t>
      </w:r>
      <w:proofErr w:type="spellEnd"/>
      <w:r>
        <w:t xml:space="preserve"> </w:t>
      </w:r>
      <w:proofErr w:type="spellStart"/>
      <w:r>
        <w:t>got</w:t>
      </w:r>
      <w:proofErr w:type="spellEnd"/>
      <w:r>
        <w:t xml:space="preserve"> </w:t>
      </w:r>
      <w:proofErr w:type="spellStart"/>
      <w:r>
        <w:t>versonet</w:t>
      </w:r>
      <w:proofErr w:type="spellEnd"/>
      <w:r>
        <w:t xml:space="preserve"> seyn,</w:t>
      </w:r>
      <w:r>
        <w:br/>
        <w:t xml:space="preserve">Da </w:t>
      </w:r>
      <w:proofErr w:type="spellStart"/>
      <w:r>
        <w:t>wyr</w:t>
      </w:r>
      <w:proofErr w:type="spellEnd"/>
      <w:r>
        <w:t xml:space="preserve"> noch </w:t>
      </w:r>
      <w:proofErr w:type="spellStart"/>
      <w:r>
        <w:t>feynd</w:t>
      </w:r>
      <w:proofErr w:type="spellEnd"/>
      <w:r>
        <w:t>.</w:t>
      </w:r>
      <w:r>
        <w:br/>
        <w:t xml:space="preserve">Gewesen </w:t>
      </w:r>
      <w:proofErr w:type="spellStart"/>
      <w:r>
        <w:t>synt</w:t>
      </w:r>
      <w:proofErr w:type="spellEnd"/>
      <w:r>
        <w:t>,</w:t>
      </w:r>
      <w:r>
        <w:br/>
      </w:r>
      <w:proofErr w:type="spellStart"/>
      <w:r>
        <w:t>Solt</w:t>
      </w:r>
      <w:proofErr w:type="spellEnd"/>
      <w:r>
        <w:t xml:space="preserve"> er </w:t>
      </w:r>
      <w:proofErr w:type="spellStart"/>
      <w:r>
        <w:t>vns</w:t>
      </w:r>
      <w:proofErr w:type="spellEnd"/>
      <w:r>
        <w:t xml:space="preserve"> </w:t>
      </w:r>
      <w:proofErr w:type="spellStart"/>
      <w:r>
        <w:t>dan</w:t>
      </w:r>
      <w:proofErr w:type="spellEnd"/>
      <w:r>
        <w:t xml:space="preserve"> nu nicht lieben?</w:t>
      </w:r>
      <w:r>
        <w:br/>
      </w:r>
      <w:proofErr w:type="spellStart"/>
      <w:r>
        <w:t>Wyr</w:t>
      </w:r>
      <w:proofErr w:type="spellEnd"/>
      <w:r>
        <w:t xml:space="preserve"> </w:t>
      </w:r>
      <w:proofErr w:type="spellStart"/>
      <w:r>
        <w:t>synt</w:t>
      </w:r>
      <w:proofErr w:type="spellEnd"/>
      <w:r>
        <w:t xml:space="preserve"> </w:t>
      </w:r>
      <w:proofErr w:type="spellStart"/>
      <w:r>
        <w:t>frund</w:t>
      </w:r>
      <w:proofErr w:type="spellEnd"/>
      <w:r>
        <w:t>.</w:t>
      </w:r>
      <w:r>
        <w:br/>
        <w:t>Eia, Eia,</w:t>
      </w:r>
      <w:r>
        <w:br/>
        <w:t xml:space="preserve">Geboren ist </w:t>
      </w:r>
      <w:proofErr w:type="spellStart"/>
      <w:r>
        <w:t>vns</w:t>
      </w:r>
      <w:proofErr w:type="spellEnd"/>
      <w:r>
        <w:t xml:space="preserve"> der </w:t>
      </w:r>
      <w:proofErr w:type="spellStart"/>
      <w:r>
        <w:t>heilant</w:t>
      </w:r>
      <w:proofErr w:type="spellEnd"/>
      <w:r>
        <w:t xml:space="preserve"> von Maria.</w:t>
      </w:r>
    </w:p>
    <w:p w14:paraId="4D0B382C" w14:textId="77777777" w:rsidR="002A66D7" w:rsidRDefault="002A66D7" w:rsidP="002A66D7">
      <w:pPr>
        <w:pStyle w:val="StandardWeb"/>
        <w:jc w:val="center"/>
      </w:pPr>
      <w:r>
        <w:t xml:space="preserve">Nach Jacobs </w:t>
      </w:r>
      <w:proofErr w:type="spellStart"/>
      <w:r>
        <w:t>wort</w:t>
      </w:r>
      <w:proofErr w:type="spellEnd"/>
      <w:r>
        <w:t xml:space="preserve"> der Juden </w:t>
      </w:r>
      <w:proofErr w:type="spellStart"/>
      <w:r>
        <w:t>kron</w:t>
      </w:r>
      <w:proofErr w:type="spellEnd"/>
      <w:r>
        <w:br/>
        <w:t xml:space="preserve">Von Juda </w:t>
      </w:r>
      <w:proofErr w:type="spellStart"/>
      <w:r>
        <w:t>stam</w:t>
      </w:r>
      <w:proofErr w:type="spellEnd"/>
      <w:r>
        <w:t xml:space="preserve"> hat </w:t>
      </w:r>
      <w:proofErr w:type="spellStart"/>
      <w:r>
        <w:t>abgelan</w:t>
      </w:r>
      <w:proofErr w:type="spellEnd"/>
      <w:r>
        <w:t>,</w:t>
      </w:r>
      <w:r>
        <w:br/>
        <w:t xml:space="preserve">Sanct Daniel des </w:t>
      </w:r>
      <w:proofErr w:type="spellStart"/>
      <w:r>
        <w:t>heren</w:t>
      </w:r>
      <w:proofErr w:type="spellEnd"/>
      <w:r>
        <w:t xml:space="preserve"> </w:t>
      </w:r>
      <w:proofErr w:type="spellStart"/>
      <w:r>
        <w:t>knecht</w:t>
      </w:r>
      <w:proofErr w:type="spellEnd"/>
      <w:r>
        <w:br/>
        <w:t xml:space="preserve">Hat lang </w:t>
      </w:r>
      <w:proofErr w:type="spellStart"/>
      <w:r>
        <w:t>berecht</w:t>
      </w:r>
      <w:proofErr w:type="spellEnd"/>
      <w:r>
        <w:br/>
        <w:t xml:space="preserve">Die </w:t>
      </w:r>
      <w:proofErr w:type="spellStart"/>
      <w:r>
        <w:t>siebentzich</w:t>
      </w:r>
      <w:proofErr w:type="spellEnd"/>
      <w:r>
        <w:t xml:space="preserve"> </w:t>
      </w:r>
      <w:proofErr w:type="spellStart"/>
      <w:r>
        <w:t>jarwochen</w:t>
      </w:r>
      <w:proofErr w:type="spellEnd"/>
      <w:r>
        <w:t>.</w:t>
      </w:r>
      <w:r>
        <w:br/>
        <w:t xml:space="preserve">Wie lang </w:t>
      </w:r>
      <w:proofErr w:type="spellStart"/>
      <w:r>
        <w:t>wiltu</w:t>
      </w:r>
      <w:proofErr w:type="spellEnd"/>
      <w:r>
        <w:t xml:space="preserve"> betrogen seyn</w:t>
      </w:r>
      <w:r>
        <w:br/>
        <w:t xml:space="preserve">Mit falschem </w:t>
      </w:r>
      <w:proofErr w:type="spellStart"/>
      <w:r>
        <w:t>scheyn</w:t>
      </w:r>
      <w:proofErr w:type="spellEnd"/>
      <w:r>
        <w:t>,</w:t>
      </w:r>
      <w:r>
        <w:br/>
        <w:t xml:space="preserve">Jerusalem, </w:t>
      </w:r>
      <w:proofErr w:type="spellStart"/>
      <w:r>
        <w:t>yn</w:t>
      </w:r>
      <w:proofErr w:type="spellEnd"/>
      <w:r>
        <w:t xml:space="preserve"> der krippe dein </w:t>
      </w:r>
      <w:proofErr w:type="spellStart"/>
      <w:r>
        <w:t>konnig</w:t>
      </w:r>
      <w:proofErr w:type="spellEnd"/>
      <w:r>
        <w:t xml:space="preserve"> </w:t>
      </w:r>
      <w:proofErr w:type="spellStart"/>
      <w:r>
        <w:t>erscheynt</w:t>
      </w:r>
      <w:proofErr w:type="spellEnd"/>
      <w:r>
        <w:br/>
        <w:t>Zu Bethlehem.</w:t>
      </w:r>
      <w:r>
        <w:br/>
        <w:t>Eia, Eia,</w:t>
      </w:r>
      <w:r>
        <w:br/>
        <w:t xml:space="preserve">Geboren ist </w:t>
      </w:r>
      <w:proofErr w:type="spellStart"/>
      <w:r>
        <w:t>vns</w:t>
      </w:r>
      <w:proofErr w:type="spellEnd"/>
      <w:r>
        <w:t xml:space="preserve"> der </w:t>
      </w:r>
      <w:proofErr w:type="spellStart"/>
      <w:r>
        <w:t>heilant</w:t>
      </w:r>
      <w:proofErr w:type="spellEnd"/>
      <w:r>
        <w:t xml:space="preserve"> von Maria.</w:t>
      </w:r>
    </w:p>
    <w:p w14:paraId="72F7D0E2" w14:textId="3C57086A" w:rsidR="002A66D7" w:rsidRDefault="002A66D7" w:rsidP="002A66D7">
      <w:pPr>
        <w:pStyle w:val="berschrift1"/>
      </w:pPr>
      <w:r w:rsidRPr="002A66D7">
        <w:t xml:space="preserve">Das alt „Christ </w:t>
      </w:r>
      <w:proofErr w:type="spellStart"/>
      <w:r w:rsidRPr="002A66D7">
        <w:t>fur</w:t>
      </w:r>
      <w:proofErr w:type="spellEnd"/>
      <w:r w:rsidRPr="002A66D7">
        <w:t xml:space="preserve"> zu </w:t>
      </w:r>
      <w:proofErr w:type="spellStart"/>
      <w:r w:rsidRPr="002A66D7">
        <w:t>hymel</w:t>
      </w:r>
      <w:proofErr w:type="spellEnd"/>
      <w:r w:rsidRPr="002A66D7">
        <w:t>“</w:t>
      </w:r>
    </w:p>
    <w:p w14:paraId="2815731A" w14:textId="77777777" w:rsidR="002A66D7" w:rsidRDefault="002A66D7" w:rsidP="002A66D7">
      <w:pPr>
        <w:pStyle w:val="StandardWeb"/>
      </w:pPr>
      <w:proofErr w:type="spellStart"/>
      <w:r>
        <w:rPr>
          <w:rStyle w:val="Fett"/>
        </w:rPr>
        <w:t>Verendert</w:t>
      </w:r>
      <w:proofErr w:type="spellEnd"/>
      <w:r>
        <w:rPr>
          <w:rStyle w:val="Fett"/>
        </w:rPr>
        <w:t xml:space="preserve"> durch Johannem </w:t>
      </w:r>
      <w:proofErr w:type="spellStart"/>
      <w:r>
        <w:rPr>
          <w:rStyle w:val="Fett"/>
        </w:rPr>
        <w:t>Trigophorum</w:t>
      </w:r>
      <w:proofErr w:type="spellEnd"/>
    </w:p>
    <w:p w14:paraId="59ED6FCE" w14:textId="77777777" w:rsidR="002A66D7" w:rsidRDefault="002A66D7" w:rsidP="002A66D7">
      <w:pPr>
        <w:pStyle w:val="StandardWeb"/>
        <w:jc w:val="center"/>
      </w:pPr>
      <w:r>
        <w:t xml:space="preserve">Christ </w:t>
      </w:r>
      <w:proofErr w:type="spellStart"/>
      <w:r>
        <w:t>fur</w:t>
      </w:r>
      <w:proofErr w:type="spellEnd"/>
      <w:r>
        <w:t xml:space="preserve"> zu </w:t>
      </w:r>
      <w:proofErr w:type="spellStart"/>
      <w:r>
        <w:t>hymel</w:t>
      </w:r>
      <w:proofErr w:type="spellEnd"/>
      <w:r>
        <w:t>,</w:t>
      </w:r>
      <w:r>
        <w:br/>
        <w:t xml:space="preserve">Da </w:t>
      </w:r>
      <w:proofErr w:type="spellStart"/>
      <w:r>
        <w:t>sant</w:t>
      </w:r>
      <w:proofErr w:type="spellEnd"/>
      <w:r>
        <w:t xml:space="preserve"> er </w:t>
      </w:r>
      <w:proofErr w:type="spellStart"/>
      <w:r>
        <w:t>vns</w:t>
      </w:r>
      <w:proofErr w:type="spellEnd"/>
      <w:r>
        <w:t xml:space="preserve"> </w:t>
      </w:r>
      <w:proofErr w:type="spellStart"/>
      <w:r>
        <w:t>hernydder</w:t>
      </w:r>
      <w:proofErr w:type="spellEnd"/>
      <w:r>
        <w:br/>
      </w:r>
      <w:proofErr w:type="spellStart"/>
      <w:r>
        <w:t>Myt</w:t>
      </w:r>
      <w:proofErr w:type="spellEnd"/>
      <w:r>
        <w:t xml:space="preserve"> </w:t>
      </w:r>
      <w:proofErr w:type="spellStart"/>
      <w:r>
        <w:t>syner</w:t>
      </w:r>
      <w:proofErr w:type="spellEnd"/>
      <w:r>
        <w:t xml:space="preserve"> </w:t>
      </w:r>
      <w:proofErr w:type="spellStart"/>
      <w:r>
        <w:t>warheyd</w:t>
      </w:r>
      <w:proofErr w:type="spellEnd"/>
      <w:r>
        <w:t xml:space="preserve"> den </w:t>
      </w:r>
      <w:proofErr w:type="spellStart"/>
      <w:r>
        <w:t>heilgen</w:t>
      </w:r>
      <w:proofErr w:type="spellEnd"/>
      <w:r>
        <w:t xml:space="preserve"> geist.</w:t>
      </w:r>
      <w:r>
        <w:br/>
      </w:r>
      <w:proofErr w:type="spellStart"/>
      <w:r>
        <w:t>Damyt</w:t>
      </w:r>
      <w:proofErr w:type="spellEnd"/>
      <w:r>
        <w:t xml:space="preserve"> </w:t>
      </w:r>
      <w:proofErr w:type="spellStart"/>
      <w:r>
        <w:t>trost</w:t>
      </w:r>
      <w:proofErr w:type="spellEnd"/>
      <w:r>
        <w:t xml:space="preserve"> er die Christenheit.</w:t>
      </w:r>
    </w:p>
    <w:p w14:paraId="04E716FE" w14:textId="77777777" w:rsidR="002A66D7" w:rsidRDefault="002A66D7" w:rsidP="002A66D7">
      <w:pPr>
        <w:pStyle w:val="StandardWeb"/>
        <w:jc w:val="center"/>
      </w:pPr>
      <w:proofErr w:type="spellStart"/>
      <w:r>
        <w:t>Drumb</w:t>
      </w:r>
      <w:proofErr w:type="spellEnd"/>
      <w:r>
        <w:t xml:space="preserve"> ist er </w:t>
      </w:r>
      <w:proofErr w:type="spellStart"/>
      <w:r>
        <w:t>auffgefaren</w:t>
      </w:r>
      <w:proofErr w:type="spellEnd"/>
      <w:r>
        <w:t>,</w:t>
      </w:r>
      <w:r>
        <w:br/>
        <w:t xml:space="preserve">Das er </w:t>
      </w:r>
      <w:proofErr w:type="spellStart"/>
      <w:r>
        <w:t>vns</w:t>
      </w:r>
      <w:proofErr w:type="spellEnd"/>
      <w:r>
        <w:t xml:space="preserve"> </w:t>
      </w:r>
      <w:proofErr w:type="spellStart"/>
      <w:r>
        <w:t>wil</w:t>
      </w:r>
      <w:proofErr w:type="spellEnd"/>
      <w:r>
        <w:t xml:space="preserve"> al </w:t>
      </w:r>
      <w:proofErr w:type="spellStart"/>
      <w:r>
        <w:t>bewaren</w:t>
      </w:r>
      <w:proofErr w:type="spellEnd"/>
      <w:r>
        <w:br/>
      </w:r>
      <w:proofErr w:type="spellStart"/>
      <w:r>
        <w:t>Vnd</w:t>
      </w:r>
      <w:proofErr w:type="spellEnd"/>
      <w:r>
        <w:t xml:space="preserve"> </w:t>
      </w:r>
      <w:proofErr w:type="spellStart"/>
      <w:r>
        <w:t>auff</w:t>
      </w:r>
      <w:proofErr w:type="spellEnd"/>
      <w:r>
        <w:t xml:space="preserve"> erden weit </w:t>
      </w:r>
      <w:proofErr w:type="spellStart"/>
      <w:r>
        <w:t>vnd</w:t>
      </w:r>
      <w:proofErr w:type="spellEnd"/>
      <w:r>
        <w:t xml:space="preserve"> breit</w:t>
      </w:r>
      <w:r>
        <w:br/>
        <w:t>Sorgen vor die Christenheit.</w:t>
      </w:r>
      <w:r>
        <w:br/>
      </w:r>
      <w:proofErr w:type="spellStart"/>
      <w:r>
        <w:t>Kyrioleiß</w:t>
      </w:r>
      <w:proofErr w:type="spellEnd"/>
      <w:r>
        <w:t>.</w:t>
      </w:r>
    </w:p>
    <w:p w14:paraId="3069C9FE" w14:textId="77777777" w:rsidR="002A66D7" w:rsidRDefault="002A66D7" w:rsidP="002A66D7">
      <w:pPr>
        <w:pStyle w:val="StandardWeb"/>
        <w:jc w:val="center"/>
      </w:pPr>
      <w:proofErr w:type="spellStart"/>
      <w:r>
        <w:t>Alleluia</w:t>
      </w:r>
      <w:proofErr w:type="spellEnd"/>
      <w:r>
        <w:t xml:space="preserve">, </w:t>
      </w:r>
      <w:proofErr w:type="spellStart"/>
      <w:r>
        <w:t>alleluia</w:t>
      </w:r>
      <w:proofErr w:type="spellEnd"/>
      <w:r>
        <w:t xml:space="preserve">, </w:t>
      </w:r>
      <w:proofErr w:type="spellStart"/>
      <w:r>
        <w:t>alleluia</w:t>
      </w:r>
      <w:proofErr w:type="spellEnd"/>
      <w:r>
        <w:t>,</w:t>
      </w:r>
      <w:r>
        <w:br/>
        <w:t xml:space="preserve">Des </w:t>
      </w:r>
      <w:proofErr w:type="spellStart"/>
      <w:r>
        <w:t>soln</w:t>
      </w:r>
      <w:proofErr w:type="spellEnd"/>
      <w:r>
        <w:t xml:space="preserve"> wir alle </w:t>
      </w:r>
      <w:proofErr w:type="spellStart"/>
      <w:r>
        <w:t>fro</w:t>
      </w:r>
      <w:proofErr w:type="spellEnd"/>
      <w:r>
        <w:t xml:space="preserve"> seyn.</w:t>
      </w:r>
      <w:r>
        <w:br/>
        <w:t xml:space="preserve">Christ </w:t>
      </w:r>
      <w:proofErr w:type="spellStart"/>
      <w:r>
        <w:t>wil</w:t>
      </w:r>
      <w:proofErr w:type="spellEnd"/>
      <w:r>
        <w:t xml:space="preserve"> </w:t>
      </w:r>
      <w:proofErr w:type="spellStart"/>
      <w:r>
        <w:t>vnser</w:t>
      </w:r>
      <w:proofErr w:type="spellEnd"/>
      <w:r>
        <w:t xml:space="preserve"> </w:t>
      </w:r>
      <w:proofErr w:type="spellStart"/>
      <w:r>
        <w:t>troist</w:t>
      </w:r>
      <w:proofErr w:type="spellEnd"/>
      <w:r>
        <w:t xml:space="preserve"> seyn.</w:t>
      </w:r>
      <w:r>
        <w:br/>
      </w:r>
      <w:proofErr w:type="spellStart"/>
      <w:r>
        <w:t>Kyrioleiß</w:t>
      </w:r>
      <w:proofErr w:type="spellEnd"/>
      <w:r>
        <w:t>.</w:t>
      </w:r>
    </w:p>
    <w:p w14:paraId="5510B5C7" w14:textId="4B580D5B" w:rsidR="002A66D7" w:rsidRDefault="002A66D7">
      <w:pPr>
        <w:spacing w:after="0" w:line="240" w:lineRule="auto"/>
        <w:rPr>
          <w:lang w:eastAsia="de-DE"/>
        </w:rPr>
      </w:pPr>
      <w:r>
        <w:rPr>
          <w:lang w:eastAsia="de-DE"/>
        </w:rPr>
        <w:br w:type="page"/>
      </w:r>
    </w:p>
    <w:p w14:paraId="026AB5A3" w14:textId="77777777" w:rsidR="002A66D7" w:rsidRDefault="002A66D7" w:rsidP="002A66D7">
      <w:pPr>
        <w:pStyle w:val="berschrift1"/>
        <w:rPr>
          <w:sz w:val="48"/>
        </w:rPr>
      </w:pPr>
      <w:r>
        <w:t>Bekenntnis für die Konfirmanden (1529)</w:t>
      </w:r>
    </w:p>
    <w:p w14:paraId="52C6EBA8" w14:textId="77777777" w:rsidR="002A66D7" w:rsidRDefault="002A66D7" w:rsidP="002A66D7">
      <w:pPr>
        <w:pStyle w:val="level1"/>
        <w:numPr>
          <w:ilvl w:val="0"/>
          <w:numId w:val="1"/>
        </w:numPr>
      </w:pPr>
      <w:r>
        <w:rPr>
          <w:rStyle w:val="Fett"/>
          <w:rFonts w:eastAsiaTheme="majorEastAsia"/>
        </w:rPr>
        <w:t xml:space="preserve">Das </w:t>
      </w:r>
      <w:proofErr w:type="spellStart"/>
      <w:r>
        <w:rPr>
          <w:rStyle w:val="Fett"/>
          <w:rFonts w:eastAsiaTheme="majorEastAsia"/>
        </w:rPr>
        <w:t>eyn</w:t>
      </w:r>
      <w:proofErr w:type="spellEnd"/>
      <w:r>
        <w:rPr>
          <w:rStyle w:val="Fett"/>
          <w:rFonts w:eastAsiaTheme="majorEastAsia"/>
        </w:rPr>
        <w:t xml:space="preserve"> </w:t>
      </w:r>
      <w:proofErr w:type="spellStart"/>
      <w:r>
        <w:rPr>
          <w:rStyle w:val="Fett"/>
          <w:rFonts w:eastAsiaTheme="majorEastAsia"/>
        </w:rPr>
        <w:t>eyniger</w:t>
      </w:r>
      <w:proofErr w:type="spellEnd"/>
      <w:r>
        <w:t xml:space="preserve">, ewiger, </w:t>
      </w:r>
      <w:proofErr w:type="spellStart"/>
      <w:r>
        <w:t>warhafftiger</w:t>
      </w:r>
      <w:proofErr w:type="spellEnd"/>
      <w:r>
        <w:t xml:space="preserve">, </w:t>
      </w:r>
      <w:proofErr w:type="spellStart"/>
      <w:r>
        <w:t>almechtiger</w:t>
      </w:r>
      <w:proofErr w:type="spellEnd"/>
      <w:r>
        <w:t xml:space="preserve"> </w:t>
      </w:r>
      <w:proofErr w:type="spellStart"/>
      <w:r>
        <w:t>gott</w:t>
      </w:r>
      <w:proofErr w:type="spellEnd"/>
      <w:r>
        <w:t xml:space="preserve"> sey </w:t>
      </w:r>
      <w:proofErr w:type="spellStart"/>
      <w:r>
        <w:t>vnd</w:t>
      </w:r>
      <w:proofErr w:type="spellEnd"/>
      <w:r>
        <w:t xml:space="preserve"> das </w:t>
      </w:r>
      <w:proofErr w:type="spellStart"/>
      <w:r>
        <w:t>derselbig</w:t>
      </w:r>
      <w:proofErr w:type="spellEnd"/>
      <w:r>
        <w:t xml:space="preserve"> </w:t>
      </w:r>
      <w:proofErr w:type="spellStart"/>
      <w:r>
        <w:t>eyn</w:t>
      </w:r>
      <w:proofErr w:type="spellEnd"/>
      <w:r>
        <w:t xml:space="preserve"> </w:t>
      </w:r>
      <w:proofErr w:type="spellStart"/>
      <w:r>
        <w:t>barmhertziger</w:t>
      </w:r>
      <w:proofErr w:type="spellEnd"/>
      <w:r>
        <w:t xml:space="preserve"> </w:t>
      </w:r>
      <w:proofErr w:type="spellStart"/>
      <w:r>
        <w:t>vatter</w:t>
      </w:r>
      <w:proofErr w:type="spellEnd"/>
      <w:r>
        <w:t xml:space="preserve"> aus </w:t>
      </w:r>
      <w:proofErr w:type="spellStart"/>
      <w:r>
        <w:t>gnad</w:t>
      </w:r>
      <w:proofErr w:type="spellEnd"/>
      <w:r>
        <w:t xml:space="preserve"> sey aller deren, </w:t>
      </w:r>
      <w:proofErr w:type="spellStart"/>
      <w:r>
        <w:t>dye</w:t>
      </w:r>
      <w:proofErr w:type="spellEnd"/>
      <w:r>
        <w:t xml:space="preserve"> in </w:t>
      </w:r>
      <w:proofErr w:type="spellStart"/>
      <w:r>
        <w:t>yhn</w:t>
      </w:r>
      <w:proofErr w:type="spellEnd"/>
      <w:r>
        <w:t xml:space="preserve"> glauben </w:t>
      </w:r>
      <w:proofErr w:type="spellStart"/>
      <w:r>
        <w:t>vnd</w:t>
      </w:r>
      <w:proofErr w:type="spellEnd"/>
      <w:r>
        <w:t xml:space="preserve"> </w:t>
      </w:r>
      <w:proofErr w:type="spellStart"/>
      <w:r>
        <w:t>yhm</w:t>
      </w:r>
      <w:proofErr w:type="spellEnd"/>
      <w:r>
        <w:t xml:space="preserve"> </w:t>
      </w:r>
      <w:proofErr w:type="spellStart"/>
      <w:r>
        <w:t>vortreuwenn</w:t>
      </w:r>
      <w:proofErr w:type="spellEnd"/>
      <w:r>
        <w:t>.</w:t>
      </w:r>
    </w:p>
    <w:p w14:paraId="344B63C7" w14:textId="77777777" w:rsidR="002A66D7" w:rsidRDefault="002A66D7" w:rsidP="002A66D7">
      <w:pPr>
        <w:pStyle w:val="level1"/>
        <w:numPr>
          <w:ilvl w:val="0"/>
          <w:numId w:val="1"/>
        </w:numPr>
      </w:pPr>
      <w:r>
        <w:rPr>
          <w:rStyle w:val="Fett"/>
          <w:rFonts w:eastAsiaTheme="majorEastAsia"/>
        </w:rPr>
        <w:t>Das Jesus Christus</w:t>
      </w:r>
      <w:r>
        <w:t xml:space="preserve"> seyn </w:t>
      </w:r>
      <w:proofErr w:type="spellStart"/>
      <w:r>
        <w:t>eyngeborner</w:t>
      </w:r>
      <w:proofErr w:type="spellEnd"/>
      <w:r>
        <w:t xml:space="preserve"> </w:t>
      </w:r>
      <w:proofErr w:type="spellStart"/>
      <w:r>
        <w:t>son</w:t>
      </w:r>
      <w:proofErr w:type="spellEnd"/>
      <w:r>
        <w:t xml:space="preserve"> sey, </w:t>
      </w:r>
      <w:proofErr w:type="spellStart"/>
      <w:r>
        <w:t>vnd</w:t>
      </w:r>
      <w:proofErr w:type="spellEnd"/>
      <w:r>
        <w:t xml:space="preserve"> gleich dem </w:t>
      </w:r>
      <w:proofErr w:type="spellStart"/>
      <w:r>
        <w:t>vatter</w:t>
      </w:r>
      <w:proofErr w:type="spellEnd"/>
      <w:r>
        <w:t xml:space="preserve"> der warhafftige </w:t>
      </w:r>
      <w:proofErr w:type="spellStart"/>
      <w:r>
        <w:t>got</w:t>
      </w:r>
      <w:proofErr w:type="spellEnd"/>
      <w:r>
        <w:t xml:space="preserve">, welcher von der </w:t>
      </w:r>
      <w:proofErr w:type="spellStart"/>
      <w:r>
        <w:t>Jungkfraw</w:t>
      </w:r>
      <w:proofErr w:type="spellEnd"/>
      <w:r>
        <w:t xml:space="preserve"> Maria </w:t>
      </w:r>
      <w:proofErr w:type="spellStart"/>
      <w:r>
        <w:t>auß</w:t>
      </w:r>
      <w:proofErr w:type="spellEnd"/>
      <w:r>
        <w:t xml:space="preserve"> </w:t>
      </w:r>
      <w:proofErr w:type="spellStart"/>
      <w:r>
        <w:t>crafft</w:t>
      </w:r>
      <w:proofErr w:type="spellEnd"/>
      <w:r>
        <w:t xml:space="preserve"> des </w:t>
      </w:r>
      <w:proofErr w:type="spellStart"/>
      <w:r>
        <w:t>heyligen</w:t>
      </w:r>
      <w:proofErr w:type="spellEnd"/>
      <w:r>
        <w:t xml:space="preserve"> </w:t>
      </w:r>
      <w:proofErr w:type="spellStart"/>
      <w:r>
        <w:t>geistes</w:t>
      </w:r>
      <w:proofErr w:type="spellEnd"/>
      <w:r>
        <w:t xml:space="preserve"> das </w:t>
      </w:r>
      <w:proofErr w:type="spellStart"/>
      <w:r>
        <w:t>fleisch</w:t>
      </w:r>
      <w:proofErr w:type="spellEnd"/>
      <w:r>
        <w:t xml:space="preserve"> hab </w:t>
      </w:r>
      <w:proofErr w:type="spellStart"/>
      <w:r>
        <w:t>angenomen</w:t>
      </w:r>
      <w:proofErr w:type="spellEnd"/>
      <w:r>
        <w:t xml:space="preserve"> </w:t>
      </w:r>
      <w:proofErr w:type="spellStart"/>
      <w:r>
        <w:t>vnd</w:t>
      </w:r>
      <w:proofErr w:type="spellEnd"/>
      <w:r>
        <w:t xml:space="preserve"> darin </w:t>
      </w:r>
      <w:proofErr w:type="spellStart"/>
      <w:r>
        <w:t>dye</w:t>
      </w:r>
      <w:proofErr w:type="spellEnd"/>
      <w:r>
        <w:t xml:space="preserve"> </w:t>
      </w:r>
      <w:proofErr w:type="spellStart"/>
      <w:r>
        <w:t>benedeyung</w:t>
      </w:r>
      <w:proofErr w:type="spellEnd"/>
      <w:r>
        <w:t xml:space="preserve">, welche dem Abraham zugesagt ist, allen </w:t>
      </w:r>
      <w:proofErr w:type="spellStart"/>
      <w:r>
        <w:t>gleubigen</w:t>
      </w:r>
      <w:proofErr w:type="spellEnd"/>
      <w:r>
        <w:t xml:space="preserve"> </w:t>
      </w:r>
      <w:proofErr w:type="spellStart"/>
      <w:r>
        <w:t>erworbenn</w:t>
      </w:r>
      <w:proofErr w:type="spellEnd"/>
      <w:r>
        <w:t xml:space="preserve"> </w:t>
      </w:r>
      <w:proofErr w:type="spellStart"/>
      <w:r>
        <w:t>vnd</w:t>
      </w:r>
      <w:proofErr w:type="spellEnd"/>
      <w:r>
        <w:t xml:space="preserve"> gegeben </w:t>
      </w:r>
      <w:proofErr w:type="spellStart"/>
      <w:r>
        <w:t>vnd</w:t>
      </w:r>
      <w:proofErr w:type="spellEnd"/>
      <w:r>
        <w:t xml:space="preserve"> </w:t>
      </w:r>
      <w:proofErr w:type="spellStart"/>
      <w:r>
        <w:t>dye</w:t>
      </w:r>
      <w:proofErr w:type="spellEnd"/>
      <w:r>
        <w:t xml:space="preserve"> </w:t>
      </w:r>
      <w:proofErr w:type="spellStart"/>
      <w:r>
        <w:t>schuldt</w:t>
      </w:r>
      <w:proofErr w:type="spellEnd"/>
      <w:r>
        <w:t xml:space="preserve"> Adam </w:t>
      </w:r>
      <w:proofErr w:type="spellStart"/>
      <w:r>
        <w:t>vnd</w:t>
      </w:r>
      <w:proofErr w:type="spellEnd"/>
      <w:r>
        <w:t xml:space="preserve"> aller </w:t>
      </w:r>
      <w:proofErr w:type="spellStart"/>
      <w:r>
        <w:t>seyner</w:t>
      </w:r>
      <w:proofErr w:type="spellEnd"/>
      <w:r>
        <w:t xml:space="preserve"> </w:t>
      </w:r>
      <w:proofErr w:type="spellStart"/>
      <w:r>
        <w:t>kynder</w:t>
      </w:r>
      <w:proofErr w:type="spellEnd"/>
      <w:r>
        <w:t xml:space="preserve"> mit </w:t>
      </w:r>
      <w:proofErr w:type="spellStart"/>
      <w:r>
        <w:t>seynem</w:t>
      </w:r>
      <w:proofErr w:type="spellEnd"/>
      <w:r>
        <w:t xml:space="preserve"> todt </w:t>
      </w:r>
      <w:proofErr w:type="spellStart"/>
      <w:r>
        <w:t>vnd</w:t>
      </w:r>
      <w:proofErr w:type="spellEnd"/>
      <w:r>
        <w:t xml:space="preserve"> </w:t>
      </w:r>
      <w:proofErr w:type="spellStart"/>
      <w:r>
        <w:t>blutvorgyssen</w:t>
      </w:r>
      <w:proofErr w:type="spellEnd"/>
      <w:r>
        <w:t xml:space="preserve"> </w:t>
      </w:r>
      <w:proofErr w:type="spellStart"/>
      <w:r>
        <w:t>bezalet</w:t>
      </w:r>
      <w:proofErr w:type="spellEnd"/>
      <w:r>
        <w:t>.</w:t>
      </w:r>
    </w:p>
    <w:p w14:paraId="4B3F884F" w14:textId="77777777" w:rsidR="002A66D7" w:rsidRDefault="002A66D7" w:rsidP="002A66D7">
      <w:pPr>
        <w:pStyle w:val="level1"/>
        <w:numPr>
          <w:ilvl w:val="0"/>
          <w:numId w:val="1"/>
        </w:numPr>
      </w:pPr>
      <w:r>
        <w:rPr>
          <w:rStyle w:val="Fett"/>
          <w:rFonts w:eastAsiaTheme="majorEastAsia"/>
        </w:rPr>
        <w:t xml:space="preserve">Das der </w:t>
      </w:r>
      <w:proofErr w:type="spellStart"/>
      <w:r>
        <w:rPr>
          <w:rStyle w:val="Fett"/>
          <w:rFonts w:eastAsiaTheme="majorEastAsia"/>
        </w:rPr>
        <w:t>heylige</w:t>
      </w:r>
      <w:proofErr w:type="spellEnd"/>
      <w:r>
        <w:rPr>
          <w:rStyle w:val="Fett"/>
          <w:rFonts w:eastAsiaTheme="majorEastAsia"/>
        </w:rPr>
        <w:t xml:space="preserve"> geist</w:t>
      </w:r>
      <w:r>
        <w:t xml:space="preserve"> </w:t>
      </w:r>
      <w:proofErr w:type="spellStart"/>
      <w:r>
        <w:t>eynn</w:t>
      </w:r>
      <w:proofErr w:type="spellEnd"/>
      <w:r>
        <w:t xml:space="preserve"> </w:t>
      </w:r>
      <w:proofErr w:type="spellStart"/>
      <w:r>
        <w:t>warhafftiger</w:t>
      </w:r>
      <w:proofErr w:type="spellEnd"/>
      <w:r>
        <w:t xml:space="preserve"> </w:t>
      </w:r>
      <w:proofErr w:type="spellStart"/>
      <w:r>
        <w:t>got</w:t>
      </w:r>
      <w:proofErr w:type="spellEnd"/>
      <w:r>
        <w:t xml:space="preserve"> sey mit dem </w:t>
      </w:r>
      <w:proofErr w:type="spellStart"/>
      <w:r>
        <w:t>vatter</w:t>
      </w:r>
      <w:proofErr w:type="spellEnd"/>
      <w:r>
        <w:t xml:space="preserve"> </w:t>
      </w:r>
      <w:proofErr w:type="spellStart"/>
      <w:r>
        <w:t>vnd</w:t>
      </w:r>
      <w:proofErr w:type="spellEnd"/>
      <w:r>
        <w:t xml:space="preserve"> dem </w:t>
      </w:r>
      <w:proofErr w:type="spellStart"/>
      <w:r>
        <w:t>sone</w:t>
      </w:r>
      <w:proofErr w:type="spellEnd"/>
      <w:r>
        <w:t xml:space="preserve"> </w:t>
      </w:r>
      <w:proofErr w:type="spellStart"/>
      <w:r>
        <w:t>vnd</w:t>
      </w:r>
      <w:proofErr w:type="spellEnd"/>
      <w:r>
        <w:t xml:space="preserve"> das </w:t>
      </w:r>
      <w:proofErr w:type="spellStart"/>
      <w:r>
        <w:t>derselbig</w:t>
      </w:r>
      <w:proofErr w:type="spellEnd"/>
      <w:r>
        <w:t xml:space="preserve"> </w:t>
      </w:r>
      <w:proofErr w:type="spellStart"/>
      <w:r>
        <w:t>heylig</w:t>
      </w:r>
      <w:proofErr w:type="spellEnd"/>
      <w:r>
        <w:t xml:space="preserve"> </w:t>
      </w:r>
      <w:proofErr w:type="spellStart"/>
      <w:r>
        <w:t>geyst</w:t>
      </w:r>
      <w:proofErr w:type="spellEnd"/>
      <w:r>
        <w:t xml:space="preserve"> </w:t>
      </w:r>
      <w:proofErr w:type="spellStart"/>
      <w:r>
        <w:t>dye</w:t>
      </w:r>
      <w:proofErr w:type="spellEnd"/>
      <w:r>
        <w:t xml:space="preserve"> </w:t>
      </w:r>
      <w:proofErr w:type="spellStart"/>
      <w:r>
        <w:t>neuwen</w:t>
      </w:r>
      <w:proofErr w:type="spellEnd"/>
      <w:r>
        <w:t xml:space="preserve"> </w:t>
      </w:r>
      <w:proofErr w:type="spellStart"/>
      <w:r>
        <w:t>widdergeburt</w:t>
      </w:r>
      <w:proofErr w:type="spellEnd"/>
      <w:r>
        <w:t xml:space="preserve"> durch </w:t>
      </w:r>
      <w:proofErr w:type="spellStart"/>
      <w:r>
        <w:t>seyne</w:t>
      </w:r>
      <w:proofErr w:type="spellEnd"/>
      <w:r>
        <w:t xml:space="preserve"> </w:t>
      </w:r>
      <w:proofErr w:type="spellStart"/>
      <w:r>
        <w:t>gotliche</w:t>
      </w:r>
      <w:proofErr w:type="spellEnd"/>
      <w:r>
        <w:t xml:space="preserve"> </w:t>
      </w:r>
      <w:proofErr w:type="spellStart"/>
      <w:r>
        <w:t>crafft</w:t>
      </w:r>
      <w:proofErr w:type="spellEnd"/>
      <w:r>
        <w:t xml:space="preserve"> in dem </w:t>
      </w:r>
      <w:proofErr w:type="spellStart"/>
      <w:r>
        <w:t>menschen</w:t>
      </w:r>
      <w:proofErr w:type="spellEnd"/>
      <w:r>
        <w:t xml:space="preserve"> </w:t>
      </w:r>
      <w:proofErr w:type="spellStart"/>
      <w:r>
        <w:t>wircke</w:t>
      </w:r>
      <w:proofErr w:type="spellEnd"/>
      <w:r>
        <w:t xml:space="preserve"> </w:t>
      </w:r>
      <w:proofErr w:type="spellStart"/>
      <w:r>
        <w:t>vnd</w:t>
      </w:r>
      <w:proofErr w:type="spellEnd"/>
      <w:r>
        <w:t xml:space="preserve"> das on </w:t>
      </w:r>
      <w:proofErr w:type="spellStart"/>
      <w:r>
        <w:t>seyne</w:t>
      </w:r>
      <w:proofErr w:type="spellEnd"/>
      <w:r>
        <w:t xml:space="preserve"> </w:t>
      </w:r>
      <w:proofErr w:type="spellStart"/>
      <w:r>
        <w:t>gnad</w:t>
      </w:r>
      <w:proofErr w:type="spellEnd"/>
      <w:r>
        <w:t xml:space="preserve"> </w:t>
      </w:r>
      <w:proofErr w:type="spellStart"/>
      <w:r>
        <w:t>nymandt</w:t>
      </w:r>
      <w:proofErr w:type="spellEnd"/>
      <w:r>
        <w:t xml:space="preserve"> zu </w:t>
      </w:r>
      <w:proofErr w:type="spellStart"/>
      <w:r>
        <w:t>gottes</w:t>
      </w:r>
      <w:proofErr w:type="spellEnd"/>
      <w:r>
        <w:t xml:space="preserve"> </w:t>
      </w:r>
      <w:proofErr w:type="spellStart"/>
      <w:r>
        <w:t>erkentnys</w:t>
      </w:r>
      <w:proofErr w:type="spellEnd"/>
      <w:r>
        <w:t xml:space="preserve">, zum glauben oder zu </w:t>
      </w:r>
      <w:proofErr w:type="spellStart"/>
      <w:r>
        <w:t>eynichem</w:t>
      </w:r>
      <w:proofErr w:type="spellEnd"/>
      <w:r>
        <w:t xml:space="preserve"> </w:t>
      </w:r>
      <w:proofErr w:type="spellStart"/>
      <w:r>
        <w:t>gotseligen</w:t>
      </w:r>
      <w:proofErr w:type="spellEnd"/>
      <w:r>
        <w:t xml:space="preserve"> </w:t>
      </w:r>
      <w:proofErr w:type="spellStart"/>
      <w:r>
        <w:t>werck</w:t>
      </w:r>
      <w:proofErr w:type="spellEnd"/>
      <w:r>
        <w:t xml:space="preserve"> oder </w:t>
      </w:r>
      <w:proofErr w:type="spellStart"/>
      <w:r>
        <w:t>gedancken</w:t>
      </w:r>
      <w:proofErr w:type="spellEnd"/>
      <w:r>
        <w:t xml:space="preserve"> kommen </w:t>
      </w:r>
      <w:proofErr w:type="spellStart"/>
      <w:r>
        <w:t>müg</w:t>
      </w:r>
      <w:proofErr w:type="spellEnd"/>
      <w:r>
        <w:t>.</w:t>
      </w:r>
    </w:p>
    <w:p w14:paraId="5F5D0F52" w14:textId="77777777" w:rsidR="002A66D7" w:rsidRDefault="002A66D7" w:rsidP="002A66D7">
      <w:pPr>
        <w:pStyle w:val="level1"/>
        <w:numPr>
          <w:ilvl w:val="0"/>
          <w:numId w:val="1"/>
        </w:numPr>
      </w:pPr>
      <w:r>
        <w:rPr>
          <w:rStyle w:val="Fett"/>
          <w:rFonts w:eastAsiaTheme="majorEastAsia"/>
        </w:rPr>
        <w:t xml:space="preserve">Das das </w:t>
      </w:r>
      <w:proofErr w:type="spellStart"/>
      <w:r>
        <w:rPr>
          <w:rStyle w:val="Fett"/>
          <w:rFonts w:eastAsiaTheme="majorEastAsia"/>
        </w:rPr>
        <w:t>heylig</w:t>
      </w:r>
      <w:proofErr w:type="spellEnd"/>
      <w:r>
        <w:rPr>
          <w:rStyle w:val="Fett"/>
          <w:rFonts w:eastAsiaTheme="majorEastAsia"/>
        </w:rPr>
        <w:t xml:space="preserve"> </w:t>
      </w:r>
      <w:proofErr w:type="spellStart"/>
      <w:r>
        <w:rPr>
          <w:rStyle w:val="Fett"/>
          <w:rFonts w:eastAsiaTheme="majorEastAsia"/>
        </w:rPr>
        <w:t>gotlich</w:t>
      </w:r>
      <w:proofErr w:type="spellEnd"/>
      <w:r>
        <w:rPr>
          <w:rStyle w:val="Fett"/>
          <w:rFonts w:eastAsiaTheme="majorEastAsia"/>
        </w:rPr>
        <w:t xml:space="preserve"> </w:t>
      </w:r>
      <w:proofErr w:type="spellStart"/>
      <w:r>
        <w:rPr>
          <w:rStyle w:val="Fett"/>
          <w:rFonts w:eastAsiaTheme="majorEastAsia"/>
        </w:rPr>
        <w:t>wort</w:t>
      </w:r>
      <w:proofErr w:type="spellEnd"/>
      <w:r>
        <w:t xml:space="preserve"> das </w:t>
      </w:r>
      <w:proofErr w:type="spellStart"/>
      <w:r>
        <w:t>werckgezeug</w:t>
      </w:r>
      <w:proofErr w:type="spellEnd"/>
      <w:r>
        <w:t xml:space="preserve"> sey, </w:t>
      </w:r>
      <w:proofErr w:type="spellStart"/>
      <w:r>
        <w:t>vormittellst</w:t>
      </w:r>
      <w:proofErr w:type="spellEnd"/>
      <w:r>
        <w:t xml:space="preserve"> welchem der glaub ins </w:t>
      </w:r>
      <w:proofErr w:type="spellStart"/>
      <w:r>
        <w:t>hertz</w:t>
      </w:r>
      <w:proofErr w:type="spellEnd"/>
      <w:r>
        <w:t xml:space="preserve"> gegossen </w:t>
      </w:r>
      <w:proofErr w:type="spellStart"/>
      <w:r>
        <w:t>wirdt</w:t>
      </w:r>
      <w:proofErr w:type="spellEnd"/>
      <w:r>
        <w:t xml:space="preserve"> </w:t>
      </w:r>
      <w:proofErr w:type="spellStart"/>
      <w:r>
        <w:t>vnd</w:t>
      </w:r>
      <w:proofErr w:type="spellEnd"/>
      <w:r>
        <w:t xml:space="preserve"> das on </w:t>
      </w:r>
      <w:proofErr w:type="spellStart"/>
      <w:r>
        <w:t>dasselbig</w:t>
      </w:r>
      <w:proofErr w:type="spellEnd"/>
      <w:r>
        <w:t xml:space="preserve"> (ordentlich </w:t>
      </w:r>
      <w:proofErr w:type="spellStart"/>
      <w:r>
        <w:t>zuredden</w:t>
      </w:r>
      <w:proofErr w:type="spellEnd"/>
      <w:r>
        <w:t xml:space="preserve">) zum glauben </w:t>
      </w:r>
      <w:proofErr w:type="spellStart"/>
      <w:r>
        <w:t>nymandt</w:t>
      </w:r>
      <w:proofErr w:type="spellEnd"/>
      <w:r>
        <w:t xml:space="preserve"> kommen mag; </w:t>
      </w:r>
    </w:p>
    <w:p w14:paraId="1021A7B7" w14:textId="77777777" w:rsidR="002A66D7" w:rsidRDefault="002A66D7" w:rsidP="002A66D7">
      <w:pPr>
        <w:pStyle w:val="level1"/>
        <w:numPr>
          <w:ilvl w:val="0"/>
          <w:numId w:val="1"/>
        </w:numPr>
      </w:pPr>
      <w:r>
        <w:rPr>
          <w:rStyle w:val="Fett"/>
          <w:rFonts w:eastAsiaTheme="majorEastAsia"/>
        </w:rPr>
        <w:t xml:space="preserve">Das </w:t>
      </w:r>
      <w:proofErr w:type="spellStart"/>
      <w:r>
        <w:rPr>
          <w:rStyle w:val="Fett"/>
          <w:rFonts w:eastAsiaTheme="majorEastAsia"/>
        </w:rPr>
        <w:t>dye</w:t>
      </w:r>
      <w:proofErr w:type="spellEnd"/>
      <w:r>
        <w:rPr>
          <w:rStyle w:val="Fett"/>
          <w:rFonts w:eastAsiaTheme="majorEastAsia"/>
        </w:rPr>
        <w:t xml:space="preserve"> </w:t>
      </w:r>
      <w:proofErr w:type="spellStart"/>
      <w:r>
        <w:rPr>
          <w:rStyle w:val="Fett"/>
          <w:rFonts w:eastAsiaTheme="majorEastAsia"/>
        </w:rPr>
        <w:t>heylig</w:t>
      </w:r>
      <w:proofErr w:type="spellEnd"/>
      <w:r>
        <w:rPr>
          <w:rStyle w:val="Fett"/>
          <w:rFonts w:eastAsiaTheme="majorEastAsia"/>
        </w:rPr>
        <w:t xml:space="preserve"> </w:t>
      </w:r>
      <w:proofErr w:type="spellStart"/>
      <w:r>
        <w:rPr>
          <w:rStyle w:val="Fett"/>
          <w:rFonts w:eastAsiaTheme="majorEastAsia"/>
        </w:rPr>
        <w:t>Tauff</w:t>
      </w:r>
      <w:proofErr w:type="spellEnd"/>
      <w:r>
        <w:t xml:space="preserve"> </w:t>
      </w:r>
      <w:proofErr w:type="spellStart"/>
      <w:r>
        <w:t>eynn</w:t>
      </w:r>
      <w:proofErr w:type="spellEnd"/>
      <w:r>
        <w:t xml:space="preserve"> </w:t>
      </w:r>
      <w:proofErr w:type="spellStart"/>
      <w:r>
        <w:t>sygell</w:t>
      </w:r>
      <w:proofErr w:type="spellEnd"/>
      <w:r>
        <w:t xml:space="preserve"> der </w:t>
      </w:r>
      <w:proofErr w:type="spellStart"/>
      <w:r>
        <w:t>götlichen</w:t>
      </w:r>
      <w:proofErr w:type="spellEnd"/>
      <w:r>
        <w:t xml:space="preserve"> </w:t>
      </w:r>
      <w:proofErr w:type="spellStart"/>
      <w:r>
        <w:t>warheyt</w:t>
      </w:r>
      <w:proofErr w:type="spellEnd"/>
      <w:r>
        <w:t xml:space="preserve"> sey, das alle, </w:t>
      </w:r>
      <w:proofErr w:type="spellStart"/>
      <w:r>
        <w:t>dye</w:t>
      </w:r>
      <w:proofErr w:type="spellEnd"/>
      <w:r>
        <w:t xml:space="preserve"> da </w:t>
      </w:r>
      <w:proofErr w:type="spellStart"/>
      <w:r>
        <w:t>gleuben</w:t>
      </w:r>
      <w:proofErr w:type="spellEnd"/>
      <w:r>
        <w:t xml:space="preserve"> </w:t>
      </w:r>
      <w:proofErr w:type="spellStart"/>
      <w:r>
        <w:t>vnd</w:t>
      </w:r>
      <w:proofErr w:type="spellEnd"/>
      <w:r>
        <w:t xml:space="preserve"> </w:t>
      </w:r>
      <w:proofErr w:type="spellStart"/>
      <w:r>
        <w:t>getaufft</w:t>
      </w:r>
      <w:proofErr w:type="spellEnd"/>
      <w:r>
        <w:t xml:space="preserve"> werden, selig werden, </w:t>
      </w:r>
      <w:proofErr w:type="spellStart"/>
      <w:r>
        <w:t>vnd</w:t>
      </w:r>
      <w:proofErr w:type="spellEnd"/>
      <w:r>
        <w:t xml:space="preserve"> das </w:t>
      </w:r>
      <w:proofErr w:type="spellStart"/>
      <w:r>
        <w:t>dyeselbige</w:t>
      </w:r>
      <w:proofErr w:type="spellEnd"/>
      <w:r>
        <w:t xml:space="preserve"> </w:t>
      </w:r>
      <w:proofErr w:type="spellStart"/>
      <w:r>
        <w:t>tauff</w:t>
      </w:r>
      <w:proofErr w:type="spellEnd"/>
      <w:r>
        <w:t xml:space="preserve"> </w:t>
      </w:r>
      <w:proofErr w:type="spellStart"/>
      <w:r>
        <w:t>yhre</w:t>
      </w:r>
      <w:proofErr w:type="spellEnd"/>
      <w:r>
        <w:t xml:space="preserve"> </w:t>
      </w:r>
      <w:proofErr w:type="spellStart"/>
      <w:r>
        <w:t>crafft</w:t>
      </w:r>
      <w:proofErr w:type="spellEnd"/>
      <w:r>
        <w:t xml:space="preserve"> </w:t>
      </w:r>
      <w:proofErr w:type="spellStart"/>
      <w:r>
        <w:t>vnnd</w:t>
      </w:r>
      <w:proofErr w:type="spellEnd"/>
      <w:r>
        <w:t xml:space="preserve"> </w:t>
      </w:r>
      <w:proofErr w:type="spellStart"/>
      <w:r>
        <w:t>werck</w:t>
      </w:r>
      <w:proofErr w:type="spellEnd"/>
      <w:r>
        <w:t xml:space="preserve"> </w:t>
      </w:r>
      <w:proofErr w:type="spellStart"/>
      <w:r>
        <w:t>beweysse</w:t>
      </w:r>
      <w:proofErr w:type="spellEnd"/>
      <w:r>
        <w:t xml:space="preserve"> durch </w:t>
      </w:r>
      <w:proofErr w:type="spellStart"/>
      <w:r>
        <w:t>teglig</w:t>
      </w:r>
      <w:proofErr w:type="spellEnd"/>
      <w:r>
        <w:t xml:space="preserve"> </w:t>
      </w:r>
      <w:proofErr w:type="spellStart"/>
      <w:r>
        <w:t>creutzigung</w:t>
      </w:r>
      <w:proofErr w:type="spellEnd"/>
      <w:r>
        <w:t xml:space="preserve"> des alten Adams, </w:t>
      </w:r>
      <w:proofErr w:type="spellStart"/>
      <w:r>
        <w:t>biß</w:t>
      </w:r>
      <w:proofErr w:type="spellEnd"/>
      <w:r>
        <w:t xml:space="preserve"> das der </w:t>
      </w:r>
      <w:proofErr w:type="spellStart"/>
      <w:r>
        <w:t>mensch</w:t>
      </w:r>
      <w:proofErr w:type="spellEnd"/>
      <w:r>
        <w:t xml:space="preserve"> </w:t>
      </w:r>
      <w:proofErr w:type="spellStart"/>
      <w:r>
        <w:t>eyn</w:t>
      </w:r>
      <w:proofErr w:type="spellEnd"/>
      <w:r>
        <w:t xml:space="preserve"> </w:t>
      </w:r>
      <w:proofErr w:type="spellStart"/>
      <w:r>
        <w:t>neuwe</w:t>
      </w:r>
      <w:proofErr w:type="spellEnd"/>
      <w:r>
        <w:t xml:space="preserve"> </w:t>
      </w:r>
      <w:proofErr w:type="spellStart"/>
      <w:r>
        <w:t>creatur</w:t>
      </w:r>
      <w:proofErr w:type="spellEnd"/>
      <w:r>
        <w:t xml:space="preserve"> </w:t>
      </w:r>
      <w:proofErr w:type="spellStart"/>
      <w:r>
        <w:t>werd</w:t>
      </w:r>
      <w:proofErr w:type="spellEnd"/>
      <w:r>
        <w:t xml:space="preserve">, </w:t>
      </w:r>
      <w:proofErr w:type="spellStart"/>
      <w:r>
        <w:t>welchs</w:t>
      </w:r>
      <w:proofErr w:type="spellEnd"/>
      <w:r>
        <w:t xml:space="preserve"> in </w:t>
      </w:r>
      <w:proofErr w:type="spellStart"/>
      <w:r>
        <w:t>dysem</w:t>
      </w:r>
      <w:proofErr w:type="spellEnd"/>
      <w:r>
        <w:t xml:space="preserve"> leben </w:t>
      </w:r>
      <w:proofErr w:type="spellStart"/>
      <w:r>
        <w:t>anfahe</w:t>
      </w:r>
      <w:proofErr w:type="spellEnd"/>
      <w:r>
        <w:t>, aber am jüngsten tag erst zum ende komme.</w:t>
      </w:r>
    </w:p>
    <w:p w14:paraId="762BD2AC" w14:textId="77777777" w:rsidR="002A66D7" w:rsidRDefault="002A66D7" w:rsidP="002A66D7">
      <w:pPr>
        <w:pStyle w:val="level1"/>
        <w:numPr>
          <w:ilvl w:val="0"/>
          <w:numId w:val="1"/>
        </w:numPr>
      </w:pPr>
      <w:r>
        <w:rPr>
          <w:rStyle w:val="Fett"/>
          <w:rFonts w:eastAsiaTheme="majorEastAsia"/>
        </w:rPr>
        <w:t xml:space="preserve">Das </w:t>
      </w:r>
      <w:proofErr w:type="spellStart"/>
      <w:r>
        <w:rPr>
          <w:rStyle w:val="Fett"/>
          <w:rFonts w:eastAsiaTheme="majorEastAsia"/>
        </w:rPr>
        <w:t>dye</w:t>
      </w:r>
      <w:proofErr w:type="spellEnd"/>
      <w:r>
        <w:rPr>
          <w:rStyle w:val="Fett"/>
          <w:rFonts w:eastAsiaTheme="majorEastAsia"/>
        </w:rPr>
        <w:t xml:space="preserve"> </w:t>
      </w:r>
      <w:proofErr w:type="spellStart"/>
      <w:r>
        <w:rPr>
          <w:rStyle w:val="Fett"/>
          <w:rFonts w:eastAsiaTheme="majorEastAsia"/>
        </w:rPr>
        <w:t>erbsünde</w:t>
      </w:r>
      <w:proofErr w:type="spellEnd"/>
      <w:r>
        <w:t xml:space="preserve"> </w:t>
      </w:r>
      <w:proofErr w:type="spellStart"/>
      <w:r>
        <w:t>eyn</w:t>
      </w:r>
      <w:proofErr w:type="spellEnd"/>
      <w:r>
        <w:t xml:space="preserve"> angeborner schade sey von Adam </w:t>
      </w:r>
      <w:proofErr w:type="spellStart"/>
      <w:r>
        <w:t>vbber</w:t>
      </w:r>
      <w:proofErr w:type="spellEnd"/>
      <w:r>
        <w:t xml:space="preserve"> alle </w:t>
      </w:r>
      <w:proofErr w:type="spellStart"/>
      <w:r>
        <w:t>menschen</w:t>
      </w:r>
      <w:proofErr w:type="spellEnd"/>
      <w:r>
        <w:t xml:space="preserve"> kommen, </w:t>
      </w:r>
      <w:proofErr w:type="spellStart"/>
      <w:r>
        <w:t>vnd</w:t>
      </w:r>
      <w:proofErr w:type="spellEnd"/>
      <w:r>
        <w:t xml:space="preserve"> </w:t>
      </w:r>
      <w:proofErr w:type="spellStart"/>
      <w:r>
        <w:t>dye</w:t>
      </w:r>
      <w:proofErr w:type="spellEnd"/>
      <w:r>
        <w:t xml:space="preserve"> fruchte </w:t>
      </w:r>
      <w:proofErr w:type="spellStart"/>
      <w:r>
        <w:t>dyses</w:t>
      </w:r>
      <w:proofErr w:type="spellEnd"/>
      <w:r>
        <w:t xml:space="preserve"> </w:t>
      </w:r>
      <w:proofErr w:type="spellStart"/>
      <w:r>
        <w:t>bosen</w:t>
      </w:r>
      <w:proofErr w:type="spellEnd"/>
      <w:r>
        <w:t xml:space="preserve"> </w:t>
      </w:r>
      <w:proofErr w:type="spellStart"/>
      <w:r>
        <w:t>samens</w:t>
      </w:r>
      <w:proofErr w:type="spellEnd"/>
      <w:r>
        <w:t xml:space="preserve"> </w:t>
      </w:r>
      <w:proofErr w:type="spellStart"/>
      <w:r>
        <w:t>hoffart</w:t>
      </w:r>
      <w:proofErr w:type="spellEnd"/>
      <w:r>
        <w:t xml:space="preserve">, </w:t>
      </w:r>
      <w:proofErr w:type="spellStart"/>
      <w:r>
        <w:t>geytz</w:t>
      </w:r>
      <w:proofErr w:type="spellEnd"/>
      <w:r>
        <w:t xml:space="preserve">, </w:t>
      </w:r>
      <w:proofErr w:type="spellStart"/>
      <w:r>
        <w:t>zorn</w:t>
      </w:r>
      <w:proofErr w:type="spellEnd"/>
      <w:r>
        <w:t xml:space="preserve">, </w:t>
      </w:r>
      <w:proofErr w:type="spellStart"/>
      <w:r>
        <w:t>vnd</w:t>
      </w:r>
      <w:proofErr w:type="spellEnd"/>
      <w:r>
        <w:t xml:space="preserve"> andre </w:t>
      </w:r>
      <w:proofErr w:type="spellStart"/>
      <w:r>
        <w:t>offentlich</w:t>
      </w:r>
      <w:proofErr w:type="spellEnd"/>
      <w:r>
        <w:t xml:space="preserve"> </w:t>
      </w:r>
      <w:proofErr w:type="spellStart"/>
      <w:r>
        <w:t>laster</w:t>
      </w:r>
      <w:proofErr w:type="spellEnd"/>
      <w:r>
        <w:t xml:space="preserve"> </w:t>
      </w:r>
      <w:proofErr w:type="spellStart"/>
      <w:r>
        <w:t>sampt</w:t>
      </w:r>
      <w:proofErr w:type="spellEnd"/>
      <w:r>
        <w:t xml:space="preserve"> den </w:t>
      </w:r>
      <w:proofErr w:type="spellStart"/>
      <w:r>
        <w:t>heymlichen</w:t>
      </w:r>
      <w:proofErr w:type="spellEnd"/>
      <w:r>
        <w:t xml:space="preserve"> </w:t>
      </w:r>
      <w:proofErr w:type="spellStart"/>
      <w:r>
        <w:t>tücken</w:t>
      </w:r>
      <w:proofErr w:type="spellEnd"/>
      <w:r>
        <w:t xml:space="preserve"> </w:t>
      </w:r>
      <w:proofErr w:type="spellStart"/>
      <w:r>
        <w:t>vnnd</w:t>
      </w:r>
      <w:proofErr w:type="spellEnd"/>
      <w:r>
        <w:t xml:space="preserve"> </w:t>
      </w:r>
      <w:proofErr w:type="spellStart"/>
      <w:r>
        <w:t>gleysnerey</w:t>
      </w:r>
      <w:proofErr w:type="spellEnd"/>
      <w:r>
        <w:t xml:space="preserve"> des </w:t>
      </w:r>
      <w:proofErr w:type="spellStart"/>
      <w:r>
        <w:t>hertzen</w:t>
      </w:r>
      <w:proofErr w:type="spellEnd"/>
      <w:r>
        <w:t xml:space="preserve"> seyen, </w:t>
      </w:r>
      <w:proofErr w:type="spellStart"/>
      <w:r>
        <w:t>vnd</w:t>
      </w:r>
      <w:proofErr w:type="spellEnd"/>
      <w:r>
        <w:t xml:space="preserve"> das </w:t>
      </w:r>
      <w:proofErr w:type="spellStart"/>
      <w:r>
        <w:t>dyser</w:t>
      </w:r>
      <w:proofErr w:type="spellEnd"/>
      <w:r>
        <w:t xml:space="preserve"> erbschade durch den glauben in Christum </w:t>
      </w:r>
      <w:proofErr w:type="spellStart"/>
      <w:r>
        <w:t>vnd</w:t>
      </w:r>
      <w:proofErr w:type="spellEnd"/>
      <w:r>
        <w:t xml:space="preserve"> durch </w:t>
      </w:r>
      <w:proofErr w:type="spellStart"/>
      <w:r>
        <w:t>dye</w:t>
      </w:r>
      <w:proofErr w:type="spellEnd"/>
      <w:r>
        <w:t xml:space="preserve"> </w:t>
      </w:r>
      <w:proofErr w:type="spellStart"/>
      <w:r>
        <w:t>tauff</w:t>
      </w:r>
      <w:proofErr w:type="spellEnd"/>
      <w:r>
        <w:t xml:space="preserve"> also hingenommen ist, nicht das er im </w:t>
      </w:r>
      <w:proofErr w:type="spellStart"/>
      <w:r>
        <w:t>fleisch</w:t>
      </w:r>
      <w:proofErr w:type="spellEnd"/>
      <w:r>
        <w:t xml:space="preserve"> </w:t>
      </w:r>
      <w:proofErr w:type="spellStart"/>
      <w:r>
        <w:t>vngefület</w:t>
      </w:r>
      <w:proofErr w:type="spellEnd"/>
      <w:r>
        <w:t xml:space="preserve"> </w:t>
      </w:r>
      <w:proofErr w:type="spellStart"/>
      <w:r>
        <w:t>bleyb</w:t>
      </w:r>
      <w:proofErr w:type="spellEnd"/>
      <w:r>
        <w:t xml:space="preserve">, </w:t>
      </w:r>
      <w:proofErr w:type="spellStart"/>
      <w:r>
        <w:t>sundern</w:t>
      </w:r>
      <w:proofErr w:type="spellEnd"/>
      <w:r>
        <w:t xml:space="preserve"> das er nicht </w:t>
      </w:r>
      <w:proofErr w:type="spellStart"/>
      <w:r>
        <w:t>herschen</w:t>
      </w:r>
      <w:proofErr w:type="spellEnd"/>
      <w:r>
        <w:t xml:space="preserve"> soll, </w:t>
      </w:r>
      <w:proofErr w:type="spellStart"/>
      <w:r>
        <w:t>vnnd</w:t>
      </w:r>
      <w:proofErr w:type="spellEnd"/>
      <w:r>
        <w:t xml:space="preserve"> will </w:t>
      </w:r>
      <w:proofErr w:type="spellStart"/>
      <w:r>
        <w:t>yhn</w:t>
      </w:r>
      <w:proofErr w:type="spellEnd"/>
      <w:r>
        <w:t xml:space="preserve"> Christus </w:t>
      </w:r>
      <w:proofErr w:type="spellStart"/>
      <w:r>
        <w:t>sampt</w:t>
      </w:r>
      <w:proofErr w:type="spellEnd"/>
      <w:r>
        <w:t xml:space="preserve"> allen </w:t>
      </w:r>
      <w:proofErr w:type="spellStart"/>
      <w:r>
        <w:t>synen</w:t>
      </w:r>
      <w:proofErr w:type="spellEnd"/>
      <w:r>
        <w:t xml:space="preserve"> fruchten nicht zurechnen den </w:t>
      </w:r>
      <w:proofErr w:type="spellStart"/>
      <w:r>
        <w:t>gleubigen</w:t>
      </w:r>
      <w:proofErr w:type="spellEnd"/>
      <w:r>
        <w:t xml:space="preserve">, </w:t>
      </w:r>
      <w:proofErr w:type="spellStart"/>
      <w:r>
        <w:t>sunder</w:t>
      </w:r>
      <w:proofErr w:type="spellEnd"/>
      <w:r>
        <w:t xml:space="preserve"> aus </w:t>
      </w:r>
      <w:proofErr w:type="spellStart"/>
      <w:r>
        <w:t>gnaden</w:t>
      </w:r>
      <w:proofErr w:type="spellEnd"/>
      <w:r>
        <w:t xml:space="preserve"> </w:t>
      </w:r>
      <w:proofErr w:type="spellStart"/>
      <w:r>
        <w:t>vbbersehen</w:t>
      </w:r>
      <w:proofErr w:type="spellEnd"/>
      <w:r>
        <w:t>.</w:t>
      </w:r>
    </w:p>
    <w:p w14:paraId="0A3DFD5C" w14:textId="77777777" w:rsidR="002A66D7" w:rsidRDefault="002A66D7" w:rsidP="002A66D7">
      <w:pPr>
        <w:pStyle w:val="level1"/>
        <w:numPr>
          <w:ilvl w:val="0"/>
          <w:numId w:val="1"/>
        </w:numPr>
      </w:pPr>
      <w:r>
        <w:rPr>
          <w:rStyle w:val="Fett"/>
          <w:rFonts w:eastAsiaTheme="majorEastAsia"/>
        </w:rPr>
        <w:t xml:space="preserve">Das </w:t>
      </w:r>
      <w:proofErr w:type="spellStart"/>
      <w:r>
        <w:rPr>
          <w:rStyle w:val="Fett"/>
          <w:rFonts w:eastAsiaTheme="majorEastAsia"/>
        </w:rPr>
        <w:t>vnser</w:t>
      </w:r>
      <w:proofErr w:type="spellEnd"/>
      <w:r>
        <w:rPr>
          <w:rStyle w:val="Fett"/>
          <w:rFonts w:eastAsiaTheme="majorEastAsia"/>
        </w:rPr>
        <w:t xml:space="preserve"> Her Jesus Christus</w:t>
      </w:r>
      <w:r>
        <w:t xml:space="preserve"> </w:t>
      </w:r>
      <w:proofErr w:type="spellStart"/>
      <w:r>
        <w:t>seynen</w:t>
      </w:r>
      <w:proofErr w:type="spellEnd"/>
      <w:r>
        <w:t xml:space="preserve"> </w:t>
      </w:r>
      <w:proofErr w:type="spellStart"/>
      <w:r>
        <w:t>leyb</w:t>
      </w:r>
      <w:proofErr w:type="spellEnd"/>
      <w:r>
        <w:t xml:space="preserve"> </w:t>
      </w:r>
      <w:proofErr w:type="spellStart"/>
      <w:r>
        <w:t>vnd</w:t>
      </w:r>
      <w:proofErr w:type="spellEnd"/>
      <w:r>
        <w:t xml:space="preserve"> </w:t>
      </w:r>
      <w:proofErr w:type="spellStart"/>
      <w:r>
        <w:t>blut</w:t>
      </w:r>
      <w:proofErr w:type="spellEnd"/>
      <w:r>
        <w:t xml:space="preserve"> vor </w:t>
      </w:r>
      <w:proofErr w:type="spellStart"/>
      <w:r>
        <w:t>vnser</w:t>
      </w:r>
      <w:proofErr w:type="spellEnd"/>
      <w:r>
        <w:t xml:space="preserve"> </w:t>
      </w:r>
      <w:proofErr w:type="spellStart"/>
      <w:r>
        <w:t>sund</w:t>
      </w:r>
      <w:proofErr w:type="spellEnd"/>
      <w:r>
        <w:t xml:space="preserve"> in </w:t>
      </w:r>
      <w:proofErr w:type="spellStart"/>
      <w:r>
        <w:t>toidt</w:t>
      </w:r>
      <w:proofErr w:type="spellEnd"/>
      <w:r>
        <w:t xml:space="preserve"> gegeben </w:t>
      </w:r>
      <w:proofErr w:type="spellStart"/>
      <w:r>
        <w:t>vnd</w:t>
      </w:r>
      <w:proofErr w:type="spellEnd"/>
      <w:r>
        <w:t xml:space="preserve"> am </w:t>
      </w:r>
      <w:proofErr w:type="spellStart"/>
      <w:r>
        <w:t>creutz</w:t>
      </w:r>
      <w:proofErr w:type="spellEnd"/>
      <w:r>
        <w:t xml:space="preserve"> vergossen hab </w:t>
      </w:r>
      <w:proofErr w:type="spellStart"/>
      <w:r>
        <w:t>vnd</w:t>
      </w:r>
      <w:proofErr w:type="spellEnd"/>
      <w:r>
        <w:t xml:space="preserve"> des </w:t>
      </w:r>
      <w:proofErr w:type="spellStart"/>
      <w:r>
        <w:t>zugedencken</w:t>
      </w:r>
      <w:proofErr w:type="spellEnd"/>
      <w:r>
        <w:t xml:space="preserve"> im Sacrament des Nachtmails </w:t>
      </w:r>
      <w:proofErr w:type="spellStart"/>
      <w:r>
        <w:t>eyn</w:t>
      </w:r>
      <w:proofErr w:type="spellEnd"/>
      <w:r>
        <w:t xml:space="preserve"> </w:t>
      </w:r>
      <w:proofErr w:type="spellStart"/>
      <w:r>
        <w:t>testament</w:t>
      </w:r>
      <w:proofErr w:type="spellEnd"/>
      <w:r>
        <w:t xml:space="preserve"> gemacht </w:t>
      </w:r>
      <w:proofErr w:type="spellStart"/>
      <w:r>
        <w:t>vnder</w:t>
      </w:r>
      <w:proofErr w:type="spellEnd"/>
      <w:r>
        <w:t xml:space="preserve"> dem sichtlichen </w:t>
      </w:r>
      <w:proofErr w:type="spellStart"/>
      <w:r>
        <w:t>broit</w:t>
      </w:r>
      <w:proofErr w:type="spellEnd"/>
      <w:r>
        <w:t xml:space="preserve"> </w:t>
      </w:r>
      <w:proofErr w:type="spellStart"/>
      <w:r>
        <w:t>vnd</w:t>
      </w:r>
      <w:proofErr w:type="spellEnd"/>
      <w:r>
        <w:t xml:space="preserve"> </w:t>
      </w:r>
      <w:proofErr w:type="spellStart"/>
      <w:r>
        <w:t>weyn</w:t>
      </w:r>
      <w:proofErr w:type="spellEnd"/>
      <w:r>
        <w:t xml:space="preserve"> </w:t>
      </w:r>
      <w:proofErr w:type="spellStart"/>
      <w:r>
        <w:t>seynen</w:t>
      </w:r>
      <w:proofErr w:type="spellEnd"/>
      <w:r>
        <w:t xml:space="preserve"> </w:t>
      </w:r>
      <w:proofErr w:type="spellStart"/>
      <w:r>
        <w:t>vnsichtlichen</w:t>
      </w:r>
      <w:proofErr w:type="spellEnd"/>
      <w:r>
        <w:t xml:space="preserve"> </w:t>
      </w:r>
      <w:proofErr w:type="spellStart"/>
      <w:r>
        <w:t>leyb</w:t>
      </w:r>
      <w:proofErr w:type="spellEnd"/>
      <w:r>
        <w:t xml:space="preserve"> </w:t>
      </w:r>
      <w:proofErr w:type="spellStart"/>
      <w:r>
        <w:t>vnd</w:t>
      </w:r>
      <w:proofErr w:type="spellEnd"/>
      <w:r>
        <w:t xml:space="preserve"> </w:t>
      </w:r>
      <w:proofErr w:type="spellStart"/>
      <w:r>
        <w:t>blut</w:t>
      </w:r>
      <w:proofErr w:type="spellEnd"/>
      <w:r>
        <w:t xml:space="preserve"> durch </w:t>
      </w:r>
      <w:proofErr w:type="spellStart"/>
      <w:r>
        <w:t>crafft</w:t>
      </w:r>
      <w:proofErr w:type="spellEnd"/>
      <w:r>
        <w:t xml:space="preserve"> </w:t>
      </w:r>
      <w:proofErr w:type="spellStart"/>
      <w:r>
        <w:t>seynes</w:t>
      </w:r>
      <w:proofErr w:type="spellEnd"/>
      <w:r>
        <w:t xml:space="preserve"> </w:t>
      </w:r>
      <w:proofErr w:type="spellStart"/>
      <w:r>
        <w:t>worts</w:t>
      </w:r>
      <w:proofErr w:type="spellEnd"/>
      <w:r>
        <w:t xml:space="preserve"> </w:t>
      </w:r>
      <w:proofErr w:type="spellStart"/>
      <w:r>
        <w:t>mitt</w:t>
      </w:r>
      <w:proofErr w:type="spellEnd"/>
      <w:r>
        <w:t xml:space="preserve"> dem </w:t>
      </w:r>
      <w:proofErr w:type="spellStart"/>
      <w:r>
        <w:t>mundt</w:t>
      </w:r>
      <w:proofErr w:type="spellEnd"/>
      <w:r>
        <w:t xml:space="preserve"> zu essen </w:t>
      </w:r>
      <w:proofErr w:type="spellStart"/>
      <w:r>
        <w:t>vnd</w:t>
      </w:r>
      <w:proofErr w:type="spellEnd"/>
      <w:r>
        <w:t xml:space="preserve"> zu </w:t>
      </w:r>
      <w:proofErr w:type="spellStart"/>
      <w:r>
        <w:t>tryncken</w:t>
      </w:r>
      <w:proofErr w:type="spellEnd"/>
      <w:r>
        <w:t xml:space="preserve">, </w:t>
      </w:r>
      <w:proofErr w:type="spellStart"/>
      <w:r>
        <w:t>vnd</w:t>
      </w:r>
      <w:proofErr w:type="spellEnd"/>
      <w:r>
        <w:t xml:space="preserve"> welche </w:t>
      </w:r>
      <w:proofErr w:type="spellStart"/>
      <w:r>
        <w:t>dys</w:t>
      </w:r>
      <w:proofErr w:type="spellEnd"/>
      <w:r>
        <w:t xml:space="preserve"> also thun, sollen durch den glauben </w:t>
      </w:r>
      <w:proofErr w:type="spellStart"/>
      <w:r>
        <w:t>vmb</w:t>
      </w:r>
      <w:proofErr w:type="spellEnd"/>
      <w:r>
        <w:t xml:space="preserve"> </w:t>
      </w:r>
      <w:proofErr w:type="spellStart"/>
      <w:r>
        <w:t>dyses</w:t>
      </w:r>
      <w:proofErr w:type="spellEnd"/>
      <w:r>
        <w:t xml:space="preserve"> ewigen </w:t>
      </w:r>
      <w:proofErr w:type="spellStart"/>
      <w:r>
        <w:t>bundts</w:t>
      </w:r>
      <w:proofErr w:type="spellEnd"/>
      <w:r>
        <w:t xml:space="preserve"> willen </w:t>
      </w:r>
      <w:proofErr w:type="spellStart"/>
      <w:r>
        <w:t>vorgebung</w:t>
      </w:r>
      <w:proofErr w:type="spellEnd"/>
      <w:r>
        <w:t xml:space="preserve"> </w:t>
      </w:r>
      <w:proofErr w:type="spellStart"/>
      <w:r>
        <w:t>yhrer</w:t>
      </w:r>
      <w:proofErr w:type="spellEnd"/>
      <w:r>
        <w:t xml:space="preserve"> </w:t>
      </w:r>
      <w:proofErr w:type="spellStart"/>
      <w:r>
        <w:t>sunde</w:t>
      </w:r>
      <w:proofErr w:type="spellEnd"/>
      <w:r>
        <w:t xml:space="preserve"> haben.</w:t>
      </w:r>
    </w:p>
    <w:p w14:paraId="072D630E" w14:textId="77777777" w:rsidR="002A66D7" w:rsidRDefault="002A66D7" w:rsidP="002A66D7">
      <w:pPr>
        <w:pStyle w:val="level1"/>
        <w:numPr>
          <w:ilvl w:val="0"/>
          <w:numId w:val="1"/>
        </w:numPr>
      </w:pPr>
      <w:r>
        <w:rPr>
          <w:rStyle w:val="Fett"/>
          <w:rFonts w:eastAsiaTheme="majorEastAsia"/>
        </w:rPr>
        <w:t xml:space="preserve">Das </w:t>
      </w:r>
      <w:proofErr w:type="spellStart"/>
      <w:r>
        <w:rPr>
          <w:rStyle w:val="Fett"/>
          <w:rFonts w:eastAsiaTheme="majorEastAsia"/>
        </w:rPr>
        <w:t>dye</w:t>
      </w:r>
      <w:proofErr w:type="spellEnd"/>
      <w:r>
        <w:rPr>
          <w:rStyle w:val="Fett"/>
          <w:rFonts w:eastAsiaTheme="majorEastAsia"/>
        </w:rPr>
        <w:t xml:space="preserve"> </w:t>
      </w:r>
      <w:proofErr w:type="spellStart"/>
      <w:r>
        <w:rPr>
          <w:rStyle w:val="Fett"/>
          <w:rFonts w:eastAsiaTheme="majorEastAsia"/>
        </w:rPr>
        <w:t>heylig</w:t>
      </w:r>
      <w:proofErr w:type="spellEnd"/>
      <w:r>
        <w:rPr>
          <w:rStyle w:val="Fett"/>
          <w:rFonts w:eastAsiaTheme="majorEastAsia"/>
        </w:rPr>
        <w:t xml:space="preserve"> Christlich </w:t>
      </w:r>
      <w:proofErr w:type="spellStart"/>
      <w:r>
        <w:rPr>
          <w:rStyle w:val="Fett"/>
          <w:rFonts w:eastAsiaTheme="majorEastAsia"/>
        </w:rPr>
        <w:t>kirch</w:t>
      </w:r>
      <w:proofErr w:type="spellEnd"/>
      <w:r>
        <w:t xml:space="preserve"> </w:t>
      </w:r>
      <w:proofErr w:type="spellStart"/>
      <w:r>
        <w:t>dye</w:t>
      </w:r>
      <w:proofErr w:type="spellEnd"/>
      <w:r>
        <w:t xml:space="preserve"> </w:t>
      </w:r>
      <w:proofErr w:type="spellStart"/>
      <w:r>
        <w:t>gemeyne</w:t>
      </w:r>
      <w:proofErr w:type="spellEnd"/>
      <w:r>
        <w:t xml:space="preserve"> </w:t>
      </w:r>
      <w:proofErr w:type="spellStart"/>
      <w:r>
        <w:t>versamlung</w:t>
      </w:r>
      <w:proofErr w:type="spellEnd"/>
      <w:r>
        <w:t xml:space="preserve"> sey aller lieben </w:t>
      </w:r>
      <w:proofErr w:type="spellStart"/>
      <w:r>
        <w:t>gottes</w:t>
      </w:r>
      <w:proofErr w:type="spellEnd"/>
      <w:r>
        <w:t xml:space="preserve"> </w:t>
      </w:r>
      <w:proofErr w:type="spellStart"/>
      <w:r>
        <w:t>kynder</w:t>
      </w:r>
      <w:proofErr w:type="spellEnd"/>
      <w:r>
        <w:t xml:space="preserve">, </w:t>
      </w:r>
      <w:proofErr w:type="spellStart"/>
      <w:r>
        <w:t>dye</w:t>
      </w:r>
      <w:proofErr w:type="spellEnd"/>
      <w:r>
        <w:t xml:space="preserve"> er </w:t>
      </w:r>
      <w:proofErr w:type="spellStart"/>
      <w:r>
        <w:t>vonn</w:t>
      </w:r>
      <w:proofErr w:type="spellEnd"/>
      <w:r>
        <w:t xml:space="preserve"> </w:t>
      </w:r>
      <w:proofErr w:type="spellStart"/>
      <w:r>
        <w:t>anbegynn</w:t>
      </w:r>
      <w:proofErr w:type="spellEnd"/>
      <w:r>
        <w:t xml:space="preserve"> zu </w:t>
      </w:r>
      <w:proofErr w:type="spellStart"/>
      <w:r>
        <w:t>seynem</w:t>
      </w:r>
      <w:proofErr w:type="spellEnd"/>
      <w:r>
        <w:t xml:space="preserve"> reich </w:t>
      </w:r>
      <w:proofErr w:type="spellStart"/>
      <w:r>
        <w:t>erwelet</w:t>
      </w:r>
      <w:proofErr w:type="spellEnd"/>
      <w:r>
        <w:t xml:space="preserve"> </w:t>
      </w:r>
      <w:proofErr w:type="spellStart"/>
      <w:r>
        <w:t>hait</w:t>
      </w:r>
      <w:proofErr w:type="spellEnd"/>
      <w:r>
        <w:t xml:space="preserve">, </w:t>
      </w:r>
      <w:proofErr w:type="spellStart"/>
      <w:r>
        <w:t>vnd</w:t>
      </w:r>
      <w:proofErr w:type="spellEnd"/>
      <w:r>
        <w:t xml:space="preserve"> </w:t>
      </w:r>
      <w:proofErr w:type="spellStart"/>
      <w:r>
        <w:t>wiewoell</w:t>
      </w:r>
      <w:proofErr w:type="spellEnd"/>
      <w:r>
        <w:t xml:space="preserve"> </w:t>
      </w:r>
      <w:proofErr w:type="spellStart"/>
      <w:r>
        <w:t>sye</w:t>
      </w:r>
      <w:proofErr w:type="spellEnd"/>
      <w:r>
        <w:t xml:space="preserve"> in </w:t>
      </w:r>
      <w:proofErr w:type="spellStart"/>
      <w:r>
        <w:t>dye</w:t>
      </w:r>
      <w:proofErr w:type="spellEnd"/>
      <w:r>
        <w:t xml:space="preserve"> </w:t>
      </w:r>
      <w:proofErr w:type="spellStart"/>
      <w:r>
        <w:t>gantze</w:t>
      </w:r>
      <w:proofErr w:type="spellEnd"/>
      <w:r>
        <w:t xml:space="preserve"> </w:t>
      </w:r>
      <w:proofErr w:type="spellStart"/>
      <w:r>
        <w:t>weltt</w:t>
      </w:r>
      <w:proofErr w:type="spellEnd"/>
      <w:r>
        <w:t xml:space="preserve"> </w:t>
      </w:r>
      <w:proofErr w:type="spellStart"/>
      <w:r>
        <w:t>zerstreuwet</w:t>
      </w:r>
      <w:proofErr w:type="spellEnd"/>
      <w:r>
        <w:t xml:space="preserve"> sey, stehe </w:t>
      </w:r>
      <w:proofErr w:type="spellStart"/>
      <w:r>
        <w:t>sye</w:t>
      </w:r>
      <w:proofErr w:type="spellEnd"/>
      <w:r>
        <w:t xml:space="preserve"> doch in </w:t>
      </w:r>
      <w:proofErr w:type="spellStart"/>
      <w:r>
        <w:t>eynikeyt</w:t>
      </w:r>
      <w:proofErr w:type="spellEnd"/>
      <w:r>
        <w:t xml:space="preserve"> des </w:t>
      </w:r>
      <w:proofErr w:type="spellStart"/>
      <w:r>
        <w:t>glaubens</w:t>
      </w:r>
      <w:proofErr w:type="spellEnd"/>
      <w:r>
        <w:t xml:space="preserve">, der </w:t>
      </w:r>
      <w:proofErr w:type="spellStart"/>
      <w:r>
        <w:t>hoffnung</w:t>
      </w:r>
      <w:proofErr w:type="spellEnd"/>
      <w:r>
        <w:t xml:space="preserve">, des </w:t>
      </w:r>
      <w:proofErr w:type="spellStart"/>
      <w:r>
        <w:t>geistes</w:t>
      </w:r>
      <w:proofErr w:type="spellEnd"/>
      <w:r>
        <w:t xml:space="preserve"> </w:t>
      </w:r>
      <w:proofErr w:type="spellStart"/>
      <w:r>
        <w:t>vnd</w:t>
      </w:r>
      <w:proofErr w:type="spellEnd"/>
      <w:r>
        <w:t xml:space="preserve"> </w:t>
      </w:r>
      <w:proofErr w:type="spellStart"/>
      <w:r>
        <w:t>tauffe</w:t>
      </w:r>
      <w:proofErr w:type="spellEnd"/>
      <w:r>
        <w:t xml:space="preserve"> </w:t>
      </w:r>
      <w:proofErr w:type="spellStart"/>
      <w:r>
        <w:t>vnder</w:t>
      </w:r>
      <w:proofErr w:type="spellEnd"/>
      <w:r>
        <w:t xml:space="preserve"> dem lebendigen </w:t>
      </w:r>
      <w:proofErr w:type="spellStart"/>
      <w:r>
        <w:t>heubt</w:t>
      </w:r>
      <w:proofErr w:type="spellEnd"/>
      <w:r>
        <w:t xml:space="preserve"> </w:t>
      </w:r>
      <w:proofErr w:type="spellStart"/>
      <w:r>
        <w:t>vnd</w:t>
      </w:r>
      <w:proofErr w:type="spellEnd"/>
      <w:r>
        <w:t xml:space="preserve"> </w:t>
      </w:r>
      <w:proofErr w:type="spellStart"/>
      <w:r>
        <w:t>vff</w:t>
      </w:r>
      <w:proofErr w:type="spellEnd"/>
      <w:r>
        <w:t xml:space="preserve"> dem </w:t>
      </w:r>
      <w:proofErr w:type="spellStart"/>
      <w:r>
        <w:t>vnbeweglichen</w:t>
      </w:r>
      <w:proofErr w:type="spellEnd"/>
      <w:r>
        <w:t xml:space="preserve"> </w:t>
      </w:r>
      <w:proofErr w:type="spellStart"/>
      <w:r>
        <w:t>gruntfest</w:t>
      </w:r>
      <w:proofErr w:type="spellEnd"/>
      <w:r>
        <w:t xml:space="preserve"> Christo Jesu, auch </w:t>
      </w:r>
      <w:proofErr w:type="spellStart"/>
      <w:r>
        <w:t>wyewoel</w:t>
      </w:r>
      <w:proofErr w:type="spellEnd"/>
      <w:r>
        <w:t xml:space="preserve"> </w:t>
      </w:r>
      <w:proofErr w:type="spellStart"/>
      <w:r>
        <w:t>dyse</w:t>
      </w:r>
      <w:proofErr w:type="spellEnd"/>
      <w:r>
        <w:t xml:space="preserve"> </w:t>
      </w:r>
      <w:proofErr w:type="spellStart"/>
      <w:r>
        <w:t>gemeynd</w:t>
      </w:r>
      <w:proofErr w:type="spellEnd"/>
      <w:r>
        <w:t xml:space="preserve"> vor der </w:t>
      </w:r>
      <w:proofErr w:type="spellStart"/>
      <w:r>
        <w:t>welt</w:t>
      </w:r>
      <w:proofErr w:type="spellEnd"/>
      <w:r>
        <w:t xml:space="preserve"> </w:t>
      </w:r>
      <w:proofErr w:type="spellStart"/>
      <w:r>
        <w:t>vnbekandt</w:t>
      </w:r>
      <w:proofErr w:type="spellEnd"/>
      <w:r>
        <w:t xml:space="preserve"> sey, hab man </w:t>
      </w:r>
      <w:proofErr w:type="spellStart"/>
      <w:r>
        <w:t>sye</w:t>
      </w:r>
      <w:proofErr w:type="spellEnd"/>
      <w:r>
        <w:t xml:space="preserve"> doch bey dem waren </w:t>
      </w:r>
      <w:proofErr w:type="spellStart"/>
      <w:r>
        <w:t>gottes</w:t>
      </w:r>
      <w:proofErr w:type="spellEnd"/>
      <w:r>
        <w:t xml:space="preserve"> </w:t>
      </w:r>
      <w:proofErr w:type="spellStart"/>
      <w:r>
        <w:t>wort</w:t>
      </w:r>
      <w:proofErr w:type="spellEnd"/>
      <w:r>
        <w:t xml:space="preserve"> zu erkennen, welchem </w:t>
      </w:r>
      <w:proofErr w:type="spellStart"/>
      <w:r>
        <w:t>sye</w:t>
      </w:r>
      <w:proofErr w:type="spellEnd"/>
      <w:r>
        <w:t xml:space="preserve"> als der </w:t>
      </w:r>
      <w:proofErr w:type="spellStart"/>
      <w:r>
        <w:t>stym</w:t>
      </w:r>
      <w:proofErr w:type="spellEnd"/>
      <w:r>
        <w:t xml:space="preserve"> </w:t>
      </w:r>
      <w:proofErr w:type="spellStart"/>
      <w:r>
        <w:t>yhres</w:t>
      </w:r>
      <w:proofErr w:type="spellEnd"/>
      <w:r>
        <w:t xml:space="preserve"> rechten </w:t>
      </w:r>
      <w:proofErr w:type="spellStart"/>
      <w:r>
        <w:t>hyrten</w:t>
      </w:r>
      <w:proofErr w:type="spellEnd"/>
      <w:r>
        <w:t xml:space="preserve"> gerne </w:t>
      </w:r>
      <w:proofErr w:type="spellStart"/>
      <w:r>
        <w:t>gleuben</w:t>
      </w:r>
      <w:proofErr w:type="spellEnd"/>
      <w:r>
        <w:t xml:space="preserve"> </w:t>
      </w:r>
      <w:proofErr w:type="spellStart"/>
      <w:r>
        <w:t>vnd</w:t>
      </w:r>
      <w:proofErr w:type="spellEnd"/>
      <w:r>
        <w:t xml:space="preserve"> </w:t>
      </w:r>
      <w:proofErr w:type="spellStart"/>
      <w:r>
        <w:t>nachfolgenn</w:t>
      </w:r>
      <w:proofErr w:type="spellEnd"/>
      <w:r>
        <w:t>.</w:t>
      </w:r>
    </w:p>
    <w:p w14:paraId="733DBF23" w14:textId="77777777" w:rsidR="002A66D7" w:rsidRDefault="002A66D7" w:rsidP="002A66D7">
      <w:pPr>
        <w:pStyle w:val="level1"/>
        <w:numPr>
          <w:ilvl w:val="0"/>
          <w:numId w:val="1"/>
        </w:numPr>
      </w:pPr>
      <w:r>
        <w:rPr>
          <w:rStyle w:val="Fett"/>
          <w:rFonts w:eastAsiaTheme="majorEastAsia"/>
        </w:rPr>
        <w:t>Das derselbigen</w:t>
      </w:r>
      <w:r>
        <w:t xml:space="preserve"> </w:t>
      </w:r>
      <w:proofErr w:type="spellStart"/>
      <w:r>
        <w:t>heilgenn</w:t>
      </w:r>
      <w:proofErr w:type="spellEnd"/>
      <w:r>
        <w:t xml:space="preserve"> </w:t>
      </w:r>
      <w:proofErr w:type="spellStart"/>
      <w:r>
        <w:t>Christenheyt</w:t>
      </w:r>
      <w:proofErr w:type="spellEnd"/>
      <w:r>
        <w:t xml:space="preserve"> von </w:t>
      </w:r>
      <w:proofErr w:type="spellStart"/>
      <w:r>
        <w:t>gott</w:t>
      </w:r>
      <w:proofErr w:type="spellEnd"/>
      <w:r>
        <w:t xml:space="preserve"> </w:t>
      </w:r>
      <w:proofErr w:type="spellStart"/>
      <w:r>
        <w:t>dye</w:t>
      </w:r>
      <w:proofErr w:type="spellEnd"/>
      <w:r>
        <w:t xml:space="preserve"> </w:t>
      </w:r>
      <w:proofErr w:type="spellStart"/>
      <w:r>
        <w:t>gewalt</w:t>
      </w:r>
      <w:proofErr w:type="spellEnd"/>
      <w:r>
        <w:t xml:space="preserve"> </w:t>
      </w:r>
      <w:proofErr w:type="spellStart"/>
      <w:r>
        <w:t>gegebenn</w:t>
      </w:r>
      <w:proofErr w:type="spellEnd"/>
      <w:r>
        <w:t xml:space="preserve"> sey, </w:t>
      </w:r>
      <w:proofErr w:type="spellStart"/>
      <w:r>
        <w:t>auff</w:t>
      </w:r>
      <w:proofErr w:type="spellEnd"/>
      <w:r>
        <w:t xml:space="preserve"> erden </w:t>
      </w:r>
      <w:proofErr w:type="spellStart"/>
      <w:r>
        <w:t>dye</w:t>
      </w:r>
      <w:proofErr w:type="spellEnd"/>
      <w:r>
        <w:t xml:space="preserve"> </w:t>
      </w:r>
      <w:proofErr w:type="spellStart"/>
      <w:r>
        <w:t>vngleubigen</w:t>
      </w:r>
      <w:proofErr w:type="spellEnd"/>
      <w:r>
        <w:t xml:space="preserve"> zu </w:t>
      </w:r>
      <w:proofErr w:type="spellStart"/>
      <w:r>
        <w:t>bynden</w:t>
      </w:r>
      <w:proofErr w:type="spellEnd"/>
      <w:r>
        <w:t xml:space="preserve"> </w:t>
      </w:r>
      <w:proofErr w:type="spellStart"/>
      <w:r>
        <w:t>vnd</w:t>
      </w:r>
      <w:proofErr w:type="spellEnd"/>
      <w:r>
        <w:t xml:space="preserve"> </w:t>
      </w:r>
      <w:proofErr w:type="spellStart"/>
      <w:r>
        <w:t>dye</w:t>
      </w:r>
      <w:proofErr w:type="spellEnd"/>
      <w:r>
        <w:t xml:space="preserve"> bußfertigen </w:t>
      </w:r>
      <w:proofErr w:type="spellStart"/>
      <w:r>
        <w:t>gleubigen</w:t>
      </w:r>
      <w:proofErr w:type="spellEnd"/>
      <w:r>
        <w:t xml:space="preserve"> </w:t>
      </w:r>
      <w:proofErr w:type="spellStart"/>
      <w:r>
        <w:t>auffzulösen</w:t>
      </w:r>
      <w:proofErr w:type="spellEnd"/>
      <w:r>
        <w:t xml:space="preserve"> von </w:t>
      </w:r>
      <w:proofErr w:type="spellStart"/>
      <w:r>
        <w:t>yren</w:t>
      </w:r>
      <w:proofErr w:type="spellEnd"/>
      <w:r>
        <w:t xml:space="preserve"> </w:t>
      </w:r>
      <w:proofErr w:type="spellStart"/>
      <w:r>
        <w:t>sünden</w:t>
      </w:r>
      <w:proofErr w:type="spellEnd"/>
      <w:r>
        <w:t xml:space="preserve">, </w:t>
      </w:r>
      <w:proofErr w:type="spellStart"/>
      <w:r>
        <w:t>vnd</w:t>
      </w:r>
      <w:proofErr w:type="spellEnd"/>
      <w:r>
        <w:t xml:space="preserve"> das </w:t>
      </w:r>
      <w:proofErr w:type="spellStart"/>
      <w:r>
        <w:t>got</w:t>
      </w:r>
      <w:proofErr w:type="spellEnd"/>
      <w:r>
        <w:t xml:space="preserve"> der </w:t>
      </w:r>
      <w:proofErr w:type="spellStart"/>
      <w:r>
        <w:t>kirchen</w:t>
      </w:r>
      <w:proofErr w:type="spellEnd"/>
      <w:r>
        <w:t xml:space="preserve"> </w:t>
      </w:r>
      <w:proofErr w:type="spellStart"/>
      <w:r>
        <w:t>vrteyll</w:t>
      </w:r>
      <w:proofErr w:type="spellEnd"/>
      <w:r>
        <w:t xml:space="preserve">, nach </w:t>
      </w:r>
      <w:proofErr w:type="spellStart"/>
      <w:r>
        <w:t>seynem</w:t>
      </w:r>
      <w:proofErr w:type="spellEnd"/>
      <w:r>
        <w:t xml:space="preserve"> </w:t>
      </w:r>
      <w:proofErr w:type="spellStart"/>
      <w:r>
        <w:t>wort</w:t>
      </w:r>
      <w:proofErr w:type="spellEnd"/>
      <w:r>
        <w:t xml:space="preserve"> </w:t>
      </w:r>
      <w:proofErr w:type="spellStart"/>
      <w:r>
        <w:t>vnd</w:t>
      </w:r>
      <w:proofErr w:type="spellEnd"/>
      <w:r>
        <w:t xml:space="preserve"> geist geschehen, dergleichen im </w:t>
      </w:r>
      <w:proofErr w:type="spellStart"/>
      <w:r>
        <w:t>hymel</w:t>
      </w:r>
      <w:proofErr w:type="spellEnd"/>
      <w:r>
        <w:t xml:space="preserve"> bündig achten will, </w:t>
      </w:r>
      <w:proofErr w:type="spellStart"/>
      <w:r>
        <w:t>vnd</w:t>
      </w:r>
      <w:proofErr w:type="spellEnd"/>
      <w:r>
        <w:t xml:space="preserve"> das </w:t>
      </w:r>
      <w:proofErr w:type="spellStart"/>
      <w:r>
        <w:t>nymandt</w:t>
      </w:r>
      <w:proofErr w:type="spellEnd"/>
      <w:r>
        <w:t xml:space="preserve"> ausser derselbigen </w:t>
      </w:r>
      <w:proofErr w:type="spellStart"/>
      <w:r>
        <w:t>gemeynd</w:t>
      </w:r>
      <w:proofErr w:type="spellEnd"/>
      <w:r>
        <w:t xml:space="preserve"> selig werden </w:t>
      </w:r>
      <w:proofErr w:type="spellStart"/>
      <w:r>
        <w:t>müg</w:t>
      </w:r>
      <w:proofErr w:type="spellEnd"/>
      <w:r>
        <w:t>.</w:t>
      </w:r>
    </w:p>
    <w:p w14:paraId="22DAA49E" w14:textId="77777777" w:rsidR="002A66D7" w:rsidRDefault="002A66D7" w:rsidP="002A66D7">
      <w:pPr>
        <w:pStyle w:val="level1"/>
        <w:numPr>
          <w:ilvl w:val="0"/>
          <w:numId w:val="1"/>
        </w:numPr>
      </w:pPr>
      <w:r>
        <w:rPr>
          <w:rStyle w:val="Fett"/>
          <w:rFonts w:eastAsiaTheme="majorEastAsia"/>
        </w:rPr>
        <w:t>Das der Her Jesus Christus</w:t>
      </w:r>
      <w:r>
        <w:t xml:space="preserve"> am jüngsten tag sichtbarlich widderkommen wird, </w:t>
      </w:r>
      <w:proofErr w:type="spellStart"/>
      <w:r>
        <w:t>dye</w:t>
      </w:r>
      <w:proofErr w:type="spellEnd"/>
      <w:r>
        <w:t xml:space="preserve"> lebendigen </w:t>
      </w:r>
      <w:proofErr w:type="spellStart"/>
      <w:r>
        <w:t>vnd</w:t>
      </w:r>
      <w:proofErr w:type="spellEnd"/>
      <w:r>
        <w:t xml:space="preserve"> </w:t>
      </w:r>
      <w:proofErr w:type="spellStart"/>
      <w:r>
        <w:t>toidtten</w:t>
      </w:r>
      <w:proofErr w:type="spellEnd"/>
      <w:r>
        <w:t xml:space="preserve"> zurichten </w:t>
      </w:r>
      <w:proofErr w:type="spellStart"/>
      <w:r>
        <w:t>vnd</w:t>
      </w:r>
      <w:proofErr w:type="spellEnd"/>
      <w:r>
        <w:t xml:space="preserve"> einem jeden nach </w:t>
      </w:r>
      <w:proofErr w:type="spellStart"/>
      <w:r>
        <w:t>seynen</w:t>
      </w:r>
      <w:proofErr w:type="spellEnd"/>
      <w:r>
        <w:t xml:space="preserve"> </w:t>
      </w:r>
      <w:proofErr w:type="spellStart"/>
      <w:r>
        <w:t>gleubigen</w:t>
      </w:r>
      <w:proofErr w:type="spellEnd"/>
      <w:r>
        <w:t xml:space="preserve"> </w:t>
      </w:r>
      <w:proofErr w:type="spellStart"/>
      <w:r>
        <w:t>vnd</w:t>
      </w:r>
      <w:proofErr w:type="spellEnd"/>
      <w:r>
        <w:t xml:space="preserve"> glaublosen </w:t>
      </w:r>
      <w:proofErr w:type="spellStart"/>
      <w:r>
        <w:t>wercken</w:t>
      </w:r>
      <w:proofErr w:type="spellEnd"/>
      <w:r>
        <w:t xml:space="preserve"> zu </w:t>
      </w:r>
      <w:proofErr w:type="spellStart"/>
      <w:r>
        <w:t>gebenn</w:t>
      </w:r>
      <w:proofErr w:type="spellEnd"/>
      <w:r>
        <w:t>.</w:t>
      </w:r>
    </w:p>
    <w:p w14:paraId="38EA0176" w14:textId="77777777" w:rsidR="002A66D7" w:rsidRDefault="002A66D7" w:rsidP="002A66D7">
      <w:pPr>
        <w:pStyle w:val="level1"/>
        <w:numPr>
          <w:ilvl w:val="0"/>
          <w:numId w:val="1"/>
        </w:numPr>
      </w:pPr>
      <w:r>
        <w:rPr>
          <w:rStyle w:val="Fett"/>
          <w:rFonts w:eastAsiaTheme="majorEastAsia"/>
        </w:rPr>
        <w:t xml:space="preserve">Das am </w:t>
      </w:r>
      <w:proofErr w:type="spellStart"/>
      <w:r>
        <w:rPr>
          <w:rStyle w:val="Fett"/>
          <w:rFonts w:eastAsiaTheme="majorEastAsia"/>
        </w:rPr>
        <w:t>selbigenn</w:t>
      </w:r>
      <w:proofErr w:type="spellEnd"/>
      <w:r>
        <w:rPr>
          <w:rStyle w:val="Fett"/>
          <w:rFonts w:eastAsiaTheme="majorEastAsia"/>
        </w:rPr>
        <w:t xml:space="preserve"> tag</w:t>
      </w:r>
      <w:r>
        <w:t xml:space="preserve"> </w:t>
      </w:r>
      <w:proofErr w:type="spellStart"/>
      <w:r>
        <w:t>eyn</w:t>
      </w:r>
      <w:proofErr w:type="spellEnd"/>
      <w:r>
        <w:t xml:space="preserve"> </w:t>
      </w:r>
      <w:proofErr w:type="spellStart"/>
      <w:r>
        <w:t>gemeyne</w:t>
      </w:r>
      <w:proofErr w:type="spellEnd"/>
      <w:r>
        <w:t xml:space="preserve"> </w:t>
      </w:r>
      <w:proofErr w:type="spellStart"/>
      <w:r>
        <w:t>warhafftig</w:t>
      </w:r>
      <w:proofErr w:type="spellEnd"/>
      <w:r>
        <w:t xml:space="preserve"> </w:t>
      </w:r>
      <w:proofErr w:type="spellStart"/>
      <w:r>
        <w:t>aufferstehung</w:t>
      </w:r>
      <w:proofErr w:type="spellEnd"/>
      <w:r>
        <w:t xml:space="preserve"> aller </w:t>
      </w:r>
      <w:proofErr w:type="spellStart"/>
      <w:r>
        <w:t>menschen</w:t>
      </w:r>
      <w:proofErr w:type="spellEnd"/>
      <w:r>
        <w:t xml:space="preserve"> geschehen </w:t>
      </w:r>
      <w:proofErr w:type="spellStart"/>
      <w:r>
        <w:t>werd</w:t>
      </w:r>
      <w:proofErr w:type="spellEnd"/>
      <w:r>
        <w:t xml:space="preserve">, </w:t>
      </w:r>
      <w:proofErr w:type="spellStart"/>
      <w:r>
        <w:t>eynes</w:t>
      </w:r>
      <w:proofErr w:type="spellEnd"/>
      <w:r>
        <w:t xml:space="preserve"> jeden in </w:t>
      </w:r>
      <w:proofErr w:type="spellStart"/>
      <w:r>
        <w:t>seynem</w:t>
      </w:r>
      <w:proofErr w:type="spellEnd"/>
      <w:r>
        <w:t xml:space="preserve"> </w:t>
      </w:r>
      <w:proofErr w:type="spellStart"/>
      <w:r>
        <w:t>cörper</w:t>
      </w:r>
      <w:proofErr w:type="spellEnd"/>
      <w:r>
        <w:t xml:space="preserve">, den er zuvor </w:t>
      </w:r>
      <w:proofErr w:type="spellStart"/>
      <w:r>
        <w:t>getragenn</w:t>
      </w:r>
      <w:proofErr w:type="spellEnd"/>
      <w:r>
        <w:t>, doch on alle gebrechen.</w:t>
      </w:r>
    </w:p>
    <w:p w14:paraId="0446F153" w14:textId="77777777" w:rsidR="002A66D7" w:rsidRDefault="002A66D7" w:rsidP="002A66D7">
      <w:pPr>
        <w:pStyle w:val="level1"/>
        <w:numPr>
          <w:ilvl w:val="0"/>
          <w:numId w:val="1"/>
        </w:numPr>
      </w:pPr>
      <w:r>
        <w:rPr>
          <w:rStyle w:val="Fett"/>
          <w:rFonts w:eastAsiaTheme="majorEastAsia"/>
        </w:rPr>
        <w:t>Das an dem tag</w:t>
      </w:r>
      <w:r>
        <w:t xml:space="preserve"> </w:t>
      </w:r>
      <w:proofErr w:type="spellStart"/>
      <w:r>
        <w:t>beyd</w:t>
      </w:r>
      <w:proofErr w:type="spellEnd"/>
      <w:r>
        <w:t xml:space="preserve">, </w:t>
      </w:r>
      <w:proofErr w:type="spellStart"/>
      <w:r>
        <w:t>dye</w:t>
      </w:r>
      <w:proofErr w:type="spellEnd"/>
      <w:r>
        <w:t xml:space="preserve"> </w:t>
      </w:r>
      <w:proofErr w:type="spellStart"/>
      <w:r>
        <w:t>gleubigen</w:t>
      </w:r>
      <w:proofErr w:type="spellEnd"/>
      <w:r>
        <w:t xml:space="preserve"> </w:t>
      </w:r>
      <w:proofErr w:type="spellStart"/>
      <w:r>
        <w:t>vnd</w:t>
      </w:r>
      <w:proofErr w:type="spellEnd"/>
      <w:r>
        <w:t xml:space="preserve"> </w:t>
      </w:r>
      <w:proofErr w:type="spellStart"/>
      <w:r>
        <w:t>vngleubigen</w:t>
      </w:r>
      <w:proofErr w:type="spellEnd"/>
      <w:r>
        <w:t xml:space="preserve"> erst recht </w:t>
      </w:r>
      <w:proofErr w:type="spellStart"/>
      <w:r>
        <w:t>erkant</w:t>
      </w:r>
      <w:proofErr w:type="spellEnd"/>
      <w:r>
        <w:t xml:space="preserve"> werden, </w:t>
      </w:r>
      <w:proofErr w:type="spellStart"/>
      <w:r>
        <w:t>dye</w:t>
      </w:r>
      <w:proofErr w:type="spellEnd"/>
      <w:r>
        <w:t xml:space="preserve"> man in </w:t>
      </w:r>
      <w:proofErr w:type="spellStart"/>
      <w:r>
        <w:t>dyser</w:t>
      </w:r>
      <w:proofErr w:type="spellEnd"/>
      <w:r>
        <w:t xml:space="preserve"> </w:t>
      </w:r>
      <w:proofErr w:type="spellStart"/>
      <w:r>
        <w:t>welt</w:t>
      </w:r>
      <w:proofErr w:type="spellEnd"/>
      <w:r>
        <w:t xml:space="preserve">, </w:t>
      </w:r>
      <w:proofErr w:type="spellStart"/>
      <w:r>
        <w:t>yhene</w:t>
      </w:r>
      <w:proofErr w:type="spellEnd"/>
      <w:r>
        <w:t xml:space="preserve"> vor </w:t>
      </w:r>
      <w:proofErr w:type="spellStart"/>
      <w:r>
        <w:t>yhrer</w:t>
      </w:r>
      <w:proofErr w:type="spellEnd"/>
      <w:r>
        <w:t xml:space="preserve"> </w:t>
      </w:r>
      <w:proofErr w:type="spellStart"/>
      <w:r>
        <w:t>gleisnerey</w:t>
      </w:r>
      <w:proofErr w:type="spellEnd"/>
      <w:r>
        <w:t xml:space="preserve">, gluck </w:t>
      </w:r>
      <w:proofErr w:type="spellStart"/>
      <w:r>
        <w:t>vnd</w:t>
      </w:r>
      <w:proofErr w:type="spellEnd"/>
      <w:r>
        <w:t xml:space="preserve"> </w:t>
      </w:r>
      <w:proofErr w:type="spellStart"/>
      <w:r>
        <w:t>woilfart</w:t>
      </w:r>
      <w:proofErr w:type="spellEnd"/>
      <w:r>
        <w:t xml:space="preserve"> in allen </w:t>
      </w:r>
      <w:proofErr w:type="spellStart"/>
      <w:r>
        <w:t>sachenn</w:t>
      </w:r>
      <w:proofErr w:type="spellEnd"/>
      <w:r>
        <w:t xml:space="preserve">, </w:t>
      </w:r>
      <w:proofErr w:type="spellStart"/>
      <w:r>
        <w:t>dyse</w:t>
      </w:r>
      <w:proofErr w:type="spellEnd"/>
      <w:r>
        <w:t xml:space="preserve"> aber vorm </w:t>
      </w:r>
      <w:proofErr w:type="spellStart"/>
      <w:r>
        <w:t>creutz</w:t>
      </w:r>
      <w:proofErr w:type="spellEnd"/>
      <w:r>
        <w:t xml:space="preserve">, </w:t>
      </w:r>
      <w:proofErr w:type="spellStart"/>
      <w:r>
        <w:t>jamer</w:t>
      </w:r>
      <w:proofErr w:type="spellEnd"/>
      <w:r>
        <w:t xml:space="preserve"> </w:t>
      </w:r>
      <w:proofErr w:type="spellStart"/>
      <w:r>
        <w:t>vnd</w:t>
      </w:r>
      <w:proofErr w:type="spellEnd"/>
      <w:r>
        <w:t xml:space="preserve"> elend nicht </w:t>
      </w:r>
      <w:proofErr w:type="spellStart"/>
      <w:r>
        <w:t>hait</w:t>
      </w:r>
      <w:proofErr w:type="spellEnd"/>
      <w:r>
        <w:t xml:space="preserve"> erkennen </w:t>
      </w:r>
      <w:proofErr w:type="spellStart"/>
      <w:r>
        <w:t>mügen</w:t>
      </w:r>
      <w:proofErr w:type="spellEnd"/>
      <w:r>
        <w:t xml:space="preserve">, </w:t>
      </w:r>
      <w:proofErr w:type="spellStart"/>
      <w:r>
        <w:t>vnd</w:t>
      </w:r>
      <w:proofErr w:type="spellEnd"/>
      <w:r>
        <w:t xml:space="preserve"> das </w:t>
      </w:r>
      <w:proofErr w:type="spellStart"/>
      <w:r>
        <w:t>alda</w:t>
      </w:r>
      <w:proofErr w:type="spellEnd"/>
      <w:r>
        <w:t xml:space="preserve"> </w:t>
      </w:r>
      <w:proofErr w:type="spellStart"/>
      <w:r>
        <w:t>nymandt</w:t>
      </w:r>
      <w:proofErr w:type="spellEnd"/>
      <w:r>
        <w:t xml:space="preserve"> des andern </w:t>
      </w:r>
      <w:proofErr w:type="spellStart"/>
      <w:r>
        <w:t>fursprech</w:t>
      </w:r>
      <w:proofErr w:type="spellEnd"/>
      <w:r>
        <w:t xml:space="preserve">, </w:t>
      </w:r>
      <w:proofErr w:type="spellStart"/>
      <w:r>
        <w:t>mitler</w:t>
      </w:r>
      <w:proofErr w:type="spellEnd"/>
      <w:r>
        <w:t xml:space="preserve"> oder </w:t>
      </w:r>
      <w:proofErr w:type="spellStart"/>
      <w:r>
        <w:t>beystand</w:t>
      </w:r>
      <w:proofErr w:type="spellEnd"/>
      <w:r>
        <w:t xml:space="preserve"> werde seyn, </w:t>
      </w:r>
      <w:proofErr w:type="spellStart"/>
      <w:r>
        <w:t>vnd</w:t>
      </w:r>
      <w:proofErr w:type="spellEnd"/>
      <w:r>
        <w:t xml:space="preserve"> das nach dem </w:t>
      </w:r>
      <w:proofErr w:type="spellStart"/>
      <w:r>
        <w:t>gericht</w:t>
      </w:r>
      <w:proofErr w:type="spellEnd"/>
      <w:r>
        <w:t xml:space="preserve"> angehen wird </w:t>
      </w:r>
      <w:proofErr w:type="spellStart"/>
      <w:r>
        <w:t>eyn</w:t>
      </w:r>
      <w:proofErr w:type="spellEnd"/>
      <w:r>
        <w:t xml:space="preserve"> </w:t>
      </w:r>
      <w:proofErr w:type="spellStart"/>
      <w:r>
        <w:t>ewigs</w:t>
      </w:r>
      <w:proofErr w:type="spellEnd"/>
      <w:r>
        <w:t xml:space="preserve"> leben der </w:t>
      </w:r>
      <w:proofErr w:type="spellStart"/>
      <w:r>
        <w:t>gleubigen</w:t>
      </w:r>
      <w:proofErr w:type="spellEnd"/>
      <w:r>
        <w:t xml:space="preserve"> mit Christo </w:t>
      </w:r>
      <w:proofErr w:type="spellStart"/>
      <w:r>
        <w:t>vnd</w:t>
      </w:r>
      <w:proofErr w:type="spellEnd"/>
      <w:r>
        <w:t xml:space="preserve"> </w:t>
      </w:r>
      <w:proofErr w:type="spellStart"/>
      <w:r>
        <w:t>eyn</w:t>
      </w:r>
      <w:proofErr w:type="spellEnd"/>
      <w:r>
        <w:t xml:space="preserve"> </w:t>
      </w:r>
      <w:proofErr w:type="spellStart"/>
      <w:r>
        <w:t>ewigs</w:t>
      </w:r>
      <w:proofErr w:type="spellEnd"/>
      <w:r>
        <w:t xml:space="preserve"> sterben der </w:t>
      </w:r>
      <w:proofErr w:type="spellStart"/>
      <w:r>
        <w:t>gotlosen</w:t>
      </w:r>
      <w:proofErr w:type="spellEnd"/>
      <w:r>
        <w:t xml:space="preserve"> mit dem </w:t>
      </w:r>
      <w:proofErr w:type="spellStart"/>
      <w:r>
        <w:t>teuffel</w:t>
      </w:r>
      <w:proofErr w:type="spellEnd"/>
      <w:r>
        <w:t xml:space="preserve"> </w:t>
      </w:r>
      <w:proofErr w:type="spellStart"/>
      <w:r>
        <w:t>vnd</w:t>
      </w:r>
      <w:proofErr w:type="spellEnd"/>
      <w:r>
        <w:t xml:space="preserve"> </w:t>
      </w:r>
      <w:proofErr w:type="spellStart"/>
      <w:r>
        <w:t>seynen</w:t>
      </w:r>
      <w:proofErr w:type="spellEnd"/>
      <w:r>
        <w:t xml:space="preserve"> </w:t>
      </w:r>
      <w:proofErr w:type="spellStart"/>
      <w:r>
        <w:t>engeln</w:t>
      </w:r>
      <w:proofErr w:type="spellEnd"/>
      <w:r>
        <w:t>.</w:t>
      </w:r>
    </w:p>
    <w:p w14:paraId="30A4AE62" w14:textId="77777777" w:rsidR="002A66D7" w:rsidRDefault="002A66D7" w:rsidP="002A66D7">
      <w:pPr>
        <w:pStyle w:val="level1"/>
        <w:numPr>
          <w:ilvl w:val="0"/>
          <w:numId w:val="1"/>
        </w:numPr>
      </w:pPr>
      <w:r>
        <w:rPr>
          <w:rStyle w:val="Fett"/>
          <w:rFonts w:eastAsiaTheme="majorEastAsia"/>
        </w:rPr>
        <w:t xml:space="preserve">Das </w:t>
      </w:r>
      <w:proofErr w:type="spellStart"/>
      <w:r>
        <w:rPr>
          <w:rStyle w:val="Fett"/>
          <w:rFonts w:eastAsiaTheme="majorEastAsia"/>
        </w:rPr>
        <w:t>eyn</w:t>
      </w:r>
      <w:proofErr w:type="spellEnd"/>
      <w:r>
        <w:rPr>
          <w:rStyle w:val="Fett"/>
          <w:rFonts w:eastAsiaTheme="majorEastAsia"/>
        </w:rPr>
        <w:t xml:space="preserve"> </w:t>
      </w:r>
      <w:proofErr w:type="spellStart"/>
      <w:r>
        <w:rPr>
          <w:rStyle w:val="Fett"/>
          <w:rFonts w:eastAsiaTheme="majorEastAsia"/>
        </w:rPr>
        <w:t>warhafftiger</w:t>
      </w:r>
      <w:proofErr w:type="spellEnd"/>
      <w:r>
        <w:rPr>
          <w:rStyle w:val="Fett"/>
          <w:rFonts w:eastAsiaTheme="majorEastAsia"/>
        </w:rPr>
        <w:t xml:space="preserve"> Christ</w:t>
      </w:r>
      <w:r>
        <w:t xml:space="preserve"> </w:t>
      </w:r>
      <w:proofErr w:type="spellStart"/>
      <w:r>
        <w:t>obgemelthe</w:t>
      </w:r>
      <w:proofErr w:type="spellEnd"/>
      <w:r>
        <w:t xml:space="preserve"> </w:t>
      </w:r>
      <w:proofErr w:type="spellStart"/>
      <w:r>
        <w:t>artikell</w:t>
      </w:r>
      <w:proofErr w:type="spellEnd"/>
      <w:r>
        <w:t xml:space="preserve"> </w:t>
      </w:r>
      <w:proofErr w:type="spellStart"/>
      <w:r>
        <w:t>sampt</w:t>
      </w:r>
      <w:proofErr w:type="spellEnd"/>
      <w:r>
        <w:t xml:space="preserve"> allen andern im </w:t>
      </w:r>
      <w:proofErr w:type="spellStart"/>
      <w:r>
        <w:t>wort</w:t>
      </w:r>
      <w:proofErr w:type="spellEnd"/>
      <w:r>
        <w:t xml:space="preserve"> </w:t>
      </w:r>
      <w:proofErr w:type="spellStart"/>
      <w:r>
        <w:t>gots</w:t>
      </w:r>
      <w:proofErr w:type="spellEnd"/>
      <w:r>
        <w:t xml:space="preserve"> verfasset vor </w:t>
      </w:r>
      <w:proofErr w:type="spellStart"/>
      <w:r>
        <w:t>gott</w:t>
      </w:r>
      <w:proofErr w:type="spellEnd"/>
      <w:r>
        <w:t xml:space="preserve"> im </w:t>
      </w:r>
      <w:proofErr w:type="spellStart"/>
      <w:r>
        <w:t>hertzen</w:t>
      </w:r>
      <w:proofErr w:type="spellEnd"/>
      <w:r>
        <w:t xml:space="preserve"> zu </w:t>
      </w:r>
      <w:proofErr w:type="spellStart"/>
      <w:r>
        <w:t>gleuben</w:t>
      </w:r>
      <w:proofErr w:type="spellEnd"/>
      <w:r>
        <w:t xml:space="preserve"> </w:t>
      </w:r>
      <w:proofErr w:type="spellStart"/>
      <w:r>
        <w:t>vnd</w:t>
      </w:r>
      <w:proofErr w:type="spellEnd"/>
      <w:r>
        <w:t xml:space="preserve"> </w:t>
      </w:r>
      <w:proofErr w:type="spellStart"/>
      <w:r>
        <w:t>gott</w:t>
      </w:r>
      <w:proofErr w:type="spellEnd"/>
      <w:r>
        <w:t xml:space="preserve"> </w:t>
      </w:r>
      <w:proofErr w:type="spellStart"/>
      <w:r>
        <w:t>seynem</w:t>
      </w:r>
      <w:proofErr w:type="spellEnd"/>
      <w:r>
        <w:t xml:space="preserve"> </w:t>
      </w:r>
      <w:proofErr w:type="spellStart"/>
      <w:r>
        <w:t>hernn</w:t>
      </w:r>
      <w:proofErr w:type="spellEnd"/>
      <w:r>
        <w:t xml:space="preserve"> zur ehren vor </w:t>
      </w:r>
      <w:proofErr w:type="spellStart"/>
      <w:r>
        <w:t>dyser</w:t>
      </w:r>
      <w:proofErr w:type="spellEnd"/>
      <w:r>
        <w:t xml:space="preserve"> </w:t>
      </w:r>
      <w:proofErr w:type="spellStart"/>
      <w:r>
        <w:t>leydigen</w:t>
      </w:r>
      <w:proofErr w:type="spellEnd"/>
      <w:r>
        <w:t xml:space="preserve"> </w:t>
      </w:r>
      <w:proofErr w:type="spellStart"/>
      <w:r>
        <w:t>welt</w:t>
      </w:r>
      <w:proofErr w:type="spellEnd"/>
      <w:r>
        <w:t xml:space="preserve"> mit dem </w:t>
      </w:r>
      <w:proofErr w:type="spellStart"/>
      <w:r>
        <w:t>mundt</w:t>
      </w:r>
      <w:proofErr w:type="spellEnd"/>
      <w:r>
        <w:t xml:space="preserve"> </w:t>
      </w:r>
      <w:proofErr w:type="spellStart"/>
      <w:r>
        <w:t>vnd</w:t>
      </w:r>
      <w:proofErr w:type="spellEnd"/>
      <w:r>
        <w:t xml:space="preserve"> </w:t>
      </w:r>
      <w:proofErr w:type="spellStart"/>
      <w:r>
        <w:t>sunst</w:t>
      </w:r>
      <w:proofErr w:type="spellEnd"/>
      <w:r>
        <w:t xml:space="preserve"> in allem Christlichen </w:t>
      </w:r>
      <w:proofErr w:type="spellStart"/>
      <w:r>
        <w:t>wandell</w:t>
      </w:r>
      <w:proofErr w:type="spellEnd"/>
      <w:r>
        <w:t xml:space="preserve"> </w:t>
      </w:r>
      <w:proofErr w:type="spellStart"/>
      <w:r>
        <w:t>zubekennen</w:t>
      </w:r>
      <w:proofErr w:type="spellEnd"/>
      <w:r>
        <w:t xml:space="preserve"> schuldig sey, </w:t>
      </w:r>
      <w:proofErr w:type="spellStart"/>
      <w:r>
        <w:t>vnd</w:t>
      </w:r>
      <w:proofErr w:type="spellEnd"/>
      <w:r>
        <w:t xml:space="preserve"> welcher das </w:t>
      </w:r>
      <w:proofErr w:type="spellStart"/>
      <w:r>
        <w:t>umb</w:t>
      </w:r>
      <w:proofErr w:type="spellEnd"/>
      <w:r>
        <w:t xml:space="preserve"> ehren, </w:t>
      </w:r>
      <w:proofErr w:type="spellStart"/>
      <w:r>
        <w:t>guts</w:t>
      </w:r>
      <w:proofErr w:type="spellEnd"/>
      <w:r>
        <w:t xml:space="preserve">, </w:t>
      </w:r>
      <w:proofErr w:type="spellStart"/>
      <w:r>
        <w:t>leybs</w:t>
      </w:r>
      <w:proofErr w:type="spellEnd"/>
      <w:r>
        <w:t xml:space="preserve"> </w:t>
      </w:r>
      <w:proofErr w:type="spellStart"/>
      <w:r>
        <w:t>vnd</w:t>
      </w:r>
      <w:proofErr w:type="spellEnd"/>
      <w:r>
        <w:t xml:space="preserve"> </w:t>
      </w:r>
      <w:proofErr w:type="spellStart"/>
      <w:r>
        <w:t>lebens</w:t>
      </w:r>
      <w:proofErr w:type="spellEnd"/>
      <w:r>
        <w:t xml:space="preserve"> willen der </w:t>
      </w:r>
      <w:proofErr w:type="spellStart"/>
      <w:r>
        <w:t>welt</w:t>
      </w:r>
      <w:proofErr w:type="spellEnd"/>
      <w:r>
        <w:t xml:space="preserve"> zu gefallen nachlasse, </w:t>
      </w:r>
      <w:proofErr w:type="spellStart"/>
      <w:r>
        <w:t>vnd</w:t>
      </w:r>
      <w:proofErr w:type="spellEnd"/>
      <w:r>
        <w:t xml:space="preserve">, als </w:t>
      </w:r>
      <w:proofErr w:type="spellStart"/>
      <w:r>
        <w:t>vyel</w:t>
      </w:r>
      <w:proofErr w:type="spellEnd"/>
      <w:r>
        <w:t xml:space="preserve"> an </w:t>
      </w:r>
      <w:proofErr w:type="spellStart"/>
      <w:r>
        <w:t>yhm</w:t>
      </w:r>
      <w:proofErr w:type="spellEnd"/>
      <w:r>
        <w:t xml:space="preserve"> ist, den </w:t>
      </w:r>
      <w:proofErr w:type="spellStart"/>
      <w:r>
        <w:t>heilgen</w:t>
      </w:r>
      <w:proofErr w:type="spellEnd"/>
      <w:r>
        <w:t xml:space="preserve"> </w:t>
      </w:r>
      <w:proofErr w:type="spellStart"/>
      <w:r>
        <w:t>namen</w:t>
      </w:r>
      <w:proofErr w:type="spellEnd"/>
      <w:r>
        <w:t xml:space="preserve"> </w:t>
      </w:r>
      <w:proofErr w:type="spellStart"/>
      <w:r>
        <w:t>gottes</w:t>
      </w:r>
      <w:proofErr w:type="spellEnd"/>
      <w:r>
        <w:t xml:space="preserve"> </w:t>
      </w:r>
      <w:proofErr w:type="spellStart"/>
      <w:r>
        <w:t>vnd</w:t>
      </w:r>
      <w:proofErr w:type="spellEnd"/>
      <w:r>
        <w:t xml:space="preserve"> den Glauben an Jesum Christum </w:t>
      </w:r>
      <w:proofErr w:type="spellStart"/>
      <w:r>
        <w:t>vnd</w:t>
      </w:r>
      <w:proofErr w:type="spellEnd"/>
      <w:r>
        <w:t xml:space="preserve"> seyn </w:t>
      </w:r>
      <w:proofErr w:type="spellStart"/>
      <w:r>
        <w:t>heilges</w:t>
      </w:r>
      <w:proofErr w:type="spellEnd"/>
      <w:r>
        <w:t xml:space="preserve"> Evangelion </w:t>
      </w:r>
      <w:proofErr w:type="spellStart"/>
      <w:r>
        <w:t>lesset</w:t>
      </w:r>
      <w:proofErr w:type="spellEnd"/>
      <w:r>
        <w:t xml:space="preserve"> </w:t>
      </w:r>
      <w:proofErr w:type="spellStart"/>
      <w:r>
        <w:t>vndertruckt</w:t>
      </w:r>
      <w:proofErr w:type="spellEnd"/>
      <w:r>
        <w:t xml:space="preserve"> </w:t>
      </w:r>
      <w:proofErr w:type="spellStart"/>
      <w:r>
        <w:t>vnd</w:t>
      </w:r>
      <w:proofErr w:type="spellEnd"/>
      <w:r>
        <w:t xml:space="preserve"> </w:t>
      </w:r>
      <w:proofErr w:type="spellStart"/>
      <w:r>
        <w:t>geschmehet</w:t>
      </w:r>
      <w:proofErr w:type="spellEnd"/>
      <w:r>
        <w:t xml:space="preserve"> werden, das denselbigen der </w:t>
      </w:r>
      <w:proofErr w:type="spellStart"/>
      <w:r>
        <w:t>herre</w:t>
      </w:r>
      <w:proofErr w:type="spellEnd"/>
      <w:r>
        <w:t xml:space="preserve"> Jesus Christus am tag </w:t>
      </w:r>
      <w:proofErr w:type="spellStart"/>
      <w:r>
        <w:t>seyner</w:t>
      </w:r>
      <w:proofErr w:type="spellEnd"/>
      <w:r>
        <w:t xml:space="preserve"> </w:t>
      </w:r>
      <w:proofErr w:type="spellStart"/>
      <w:r>
        <w:t>herlichen</w:t>
      </w:r>
      <w:proofErr w:type="spellEnd"/>
      <w:r>
        <w:t xml:space="preserve"> </w:t>
      </w:r>
      <w:proofErr w:type="spellStart"/>
      <w:r>
        <w:t>erscheynung</w:t>
      </w:r>
      <w:proofErr w:type="spellEnd"/>
      <w:r>
        <w:t xml:space="preserve"> </w:t>
      </w:r>
      <w:proofErr w:type="spellStart"/>
      <w:r>
        <w:t>widderumb</w:t>
      </w:r>
      <w:proofErr w:type="spellEnd"/>
      <w:r>
        <w:t xml:space="preserve"> </w:t>
      </w:r>
      <w:proofErr w:type="spellStart"/>
      <w:r>
        <w:t>versachenn</w:t>
      </w:r>
      <w:proofErr w:type="spellEnd"/>
      <w:r>
        <w:t xml:space="preserve"> </w:t>
      </w:r>
      <w:proofErr w:type="spellStart"/>
      <w:r>
        <w:t>vnd</w:t>
      </w:r>
      <w:proofErr w:type="spellEnd"/>
      <w:r>
        <w:t xml:space="preserve"> vor </w:t>
      </w:r>
      <w:proofErr w:type="spellStart"/>
      <w:r>
        <w:t>seynem</w:t>
      </w:r>
      <w:proofErr w:type="spellEnd"/>
      <w:r>
        <w:t xml:space="preserve"> </w:t>
      </w:r>
      <w:proofErr w:type="spellStart"/>
      <w:r>
        <w:t>hymlischen</w:t>
      </w:r>
      <w:proofErr w:type="spellEnd"/>
      <w:r>
        <w:t xml:space="preserve"> </w:t>
      </w:r>
      <w:proofErr w:type="spellStart"/>
      <w:r>
        <w:t>vatter</w:t>
      </w:r>
      <w:proofErr w:type="spellEnd"/>
      <w:r>
        <w:t xml:space="preserve"> </w:t>
      </w:r>
      <w:proofErr w:type="spellStart"/>
      <w:r>
        <w:t>vnd</w:t>
      </w:r>
      <w:proofErr w:type="spellEnd"/>
      <w:r>
        <w:t xml:space="preserve"> allen </w:t>
      </w:r>
      <w:proofErr w:type="spellStart"/>
      <w:r>
        <w:t>auserwelten</w:t>
      </w:r>
      <w:proofErr w:type="spellEnd"/>
      <w:r>
        <w:t xml:space="preserve"> </w:t>
      </w:r>
      <w:proofErr w:type="spellStart"/>
      <w:r>
        <w:t>engelnn</w:t>
      </w:r>
      <w:proofErr w:type="spellEnd"/>
      <w:r>
        <w:t xml:space="preserve"> vorleugnen will </w:t>
      </w:r>
      <w:proofErr w:type="spellStart"/>
      <w:r>
        <w:t>vnd</w:t>
      </w:r>
      <w:proofErr w:type="spellEnd"/>
      <w:r>
        <w:t xml:space="preserve"> den </w:t>
      </w:r>
      <w:proofErr w:type="spellStart"/>
      <w:r>
        <w:t>feynden</w:t>
      </w:r>
      <w:proofErr w:type="spellEnd"/>
      <w:r>
        <w:t xml:space="preserve"> </w:t>
      </w:r>
      <w:proofErr w:type="spellStart"/>
      <w:r>
        <w:t>seynes</w:t>
      </w:r>
      <w:proofErr w:type="spellEnd"/>
      <w:r>
        <w:t xml:space="preserve"> heiligen namens gleich </w:t>
      </w:r>
      <w:proofErr w:type="spellStart"/>
      <w:r>
        <w:t>achtenn</w:t>
      </w:r>
      <w:proofErr w:type="spellEnd"/>
      <w:r>
        <w:t xml:space="preserve">. Welche aber </w:t>
      </w:r>
      <w:proofErr w:type="spellStart"/>
      <w:r>
        <w:t>alhye</w:t>
      </w:r>
      <w:proofErr w:type="spellEnd"/>
      <w:r>
        <w:t xml:space="preserve"> </w:t>
      </w:r>
      <w:proofErr w:type="spellStart"/>
      <w:r>
        <w:t>auff</w:t>
      </w:r>
      <w:proofErr w:type="spellEnd"/>
      <w:r>
        <w:t xml:space="preserve"> </w:t>
      </w:r>
      <w:proofErr w:type="spellStart"/>
      <w:r>
        <w:t>erdenn</w:t>
      </w:r>
      <w:proofErr w:type="spellEnd"/>
      <w:r>
        <w:t xml:space="preserve"> für der </w:t>
      </w:r>
      <w:proofErr w:type="spellStart"/>
      <w:r>
        <w:t>Eebrüchigen</w:t>
      </w:r>
      <w:proofErr w:type="spellEnd"/>
      <w:r>
        <w:t xml:space="preserve"> </w:t>
      </w:r>
      <w:proofErr w:type="spellStart"/>
      <w:r>
        <w:t>vnd</w:t>
      </w:r>
      <w:proofErr w:type="spellEnd"/>
      <w:r>
        <w:t xml:space="preserve"> </w:t>
      </w:r>
      <w:proofErr w:type="spellStart"/>
      <w:r>
        <w:t>vnartigen</w:t>
      </w:r>
      <w:proofErr w:type="spellEnd"/>
      <w:r>
        <w:t xml:space="preserve"> </w:t>
      </w:r>
      <w:proofErr w:type="spellStart"/>
      <w:r>
        <w:t>weltt</w:t>
      </w:r>
      <w:proofErr w:type="spellEnd"/>
      <w:r>
        <w:t xml:space="preserve"> </w:t>
      </w:r>
      <w:proofErr w:type="spellStart"/>
      <w:r>
        <w:t>yhn</w:t>
      </w:r>
      <w:proofErr w:type="spellEnd"/>
      <w:r>
        <w:t xml:space="preserve"> bekennen </w:t>
      </w:r>
      <w:proofErr w:type="spellStart"/>
      <w:r>
        <w:t>vnd</w:t>
      </w:r>
      <w:proofErr w:type="spellEnd"/>
      <w:r>
        <w:t xml:space="preserve"> sich </w:t>
      </w:r>
      <w:proofErr w:type="spellStart"/>
      <w:r>
        <w:t>seynes</w:t>
      </w:r>
      <w:proofErr w:type="spellEnd"/>
      <w:r>
        <w:t xml:space="preserve"> </w:t>
      </w:r>
      <w:proofErr w:type="spellStart"/>
      <w:r>
        <w:t>Evangelions</w:t>
      </w:r>
      <w:proofErr w:type="spellEnd"/>
      <w:r>
        <w:t xml:space="preserve"> nicht </w:t>
      </w:r>
      <w:proofErr w:type="spellStart"/>
      <w:r>
        <w:t>schemen</w:t>
      </w:r>
      <w:proofErr w:type="spellEnd"/>
      <w:r>
        <w:t xml:space="preserve">, das er </w:t>
      </w:r>
      <w:proofErr w:type="spellStart"/>
      <w:r>
        <w:t>dyeselbigen</w:t>
      </w:r>
      <w:proofErr w:type="spellEnd"/>
      <w:r>
        <w:t xml:space="preserve"> am tag </w:t>
      </w:r>
      <w:proofErr w:type="spellStart"/>
      <w:r>
        <w:t>seyner</w:t>
      </w:r>
      <w:proofErr w:type="spellEnd"/>
      <w:r>
        <w:t xml:space="preserve"> </w:t>
      </w:r>
      <w:proofErr w:type="spellStart"/>
      <w:r>
        <w:t>zukunfft</w:t>
      </w:r>
      <w:proofErr w:type="spellEnd"/>
      <w:r>
        <w:t xml:space="preserve"> auch kennen will </w:t>
      </w:r>
      <w:proofErr w:type="spellStart"/>
      <w:r>
        <w:t>vnd</w:t>
      </w:r>
      <w:proofErr w:type="spellEnd"/>
      <w:r>
        <w:t xml:space="preserve"> mitgenossen der </w:t>
      </w:r>
      <w:proofErr w:type="spellStart"/>
      <w:r>
        <w:t>vnvergenglichen</w:t>
      </w:r>
      <w:proofErr w:type="spellEnd"/>
      <w:r>
        <w:t xml:space="preserve"> </w:t>
      </w:r>
      <w:proofErr w:type="spellStart"/>
      <w:r>
        <w:t>herligkeyt</w:t>
      </w:r>
      <w:proofErr w:type="spellEnd"/>
      <w:r>
        <w:t xml:space="preserve"> lassen werden. Matt: X Marc: VIII.</w:t>
      </w:r>
    </w:p>
    <w:p w14:paraId="0C053F31" w14:textId="192F53BD" w:rsidR="002A66D7" w:rsidRDefault="002A66D7">
      <w:pPr>
        <w:spacing w:after="0" w:line="240" w:lineRule="auto"/>
        <w:rPr>
          <w:lang w:eastAsia="de-DE"/>
        </w:rPr>
      </w:pPr>
      <w:r>
        <w:rPr>
          <w:lang w:eastAsia="de-DE"/>
        </w:rPr>
        <w:br w:type="page"/>
      </w:r>
    </w:p>
    <w:p w14:paraId="0F524CEA" w14:textId="77777777" w:rsidR="002A66D7" w:rsidRDefault="002A66D7" w:rsidP="002A66D7">
      <w:pPr>
        <w:pStyle w:val="berschrift1"/>
        <w:rPr>
          <w:sz w:val="48"/>
        </w:rPr>
      </w:pPr>
      <w:r>
        <w:t xml:space="preserve">Liturgische Gebete für Vesper </w:t>
      </w:r>
      <w:proofErr w:type="spellStart"/>
      <w:r>
        <w:t>vnd</w:t>
      </w:r>
      <w:proofErr w:type="spellEnd"/>
      <w:r>
        <w:t xml:space="preserve"> Mette.</w:t>
      </w:r>
    </w:p>
    <w:p w14:paraId="635D61E8" w14:textId="77777777" w:rsidR="002A66D7" w:rsidRDefault="002A66D7" w:rsidP="002A66D7">
      <w:pPr>
        <w:pStyle w:val="StandardWeb"/>
      </w:pPr>
      <w:proofErr w:type="spellStart"/>
      <w:r>
        <w:t>Precationes</w:t>
      </w:r>
      <w:proofErr w:type="spellEnd"/>
      <w:r>
        <w:t xml:space="preserve"> </w:t>
      </w:r>
      <w:proofErr w:type="spellStart"/>
      <w:r>
        <w:t>sacrae</w:t>
      </w:r>
      <w:proofErr w:type="spellEnd"/>
      <w:r>
        <w:t xml:space="preserve">, in publico </w:t>
      </w:r>
      <w:proofErr w:type="spellStart"/>
      <w:r>
        <w:t>ecclesiae</w:t>
      </w:r>
      <w:proofErr w:type="spellEnd"/>
      <w:r>
        <w:t xml:space="preserve"> </w:t>
      </w:r>
      <w:proofErr w:type="spellStart"/>
      <w:r>
        <w:t>conventu</w:t>
      </w:r>
      <w:proofErr w:type="spellEnd"/>
      <w:r>
        <w:t xml:space="preserve"> </w:t>
      </w:r>
      <w:proofErr w:type="spellStart"/>
      <w:r>
        <w:t>vesperi</w:t>
      </w:r>
      <w:proofErr w:type="spellEnd"/>
      <w:r>
        <w:t xml:space="preserve"> </w:t>
      </w:r>
      <w:proofErr w:type="spellStart"/>
      <w:r>
        <w:t>ac</w:t>
      </w:r>
      <w:proofErr w:type="spellEnd"/>
      <w:r>
        <w:t xml:space="preserve"> </w:t>
      </w:r>
      <w:proofErr w:type="spellStart"/>
      <w:r>
        <w:t>mane</w:t>
      </w:r>
      <w:proofErr w:type="spellEnd"/>
      <w:r>
        <w:t xml:space="preserve"> per annum </w:t>
      </w:r>
      <w:proofErr w:type="spellStart"/>
      <w:r>
        <w:t>suis</w:t>
      </w:r>
      <w:proofErr w:type="spellEnd"/>
      <w:r>
        <w:t xml:space="preserve"> </w:t>
      </w:r>
      <w:proofErr w:type="spellStart"/>
      <w:r>
        <w:t>temporibus</w:t>
      </w:r>
      <w:proofErr w:type="spellEnd"/>
      <w:r>
        <w:t xml:space="preserve"> </w:t>
      </w:r>
      <w:proofErr w:type="spellStart"/>
      <w:r>
        <w:t>ac</w:t>
      </w:r>
      <w:proofErr w:type="spellEnd"/>
      <w:r>
        <w:t xml:space="preserve"> </w:t>
      </w:r>
      <w:proofErr w:type="spellStart"/>
      <w:r>
        <w:t>diebus</w:t>
      </w:r>
      <w:proofErr w:type="spellEnd"/>
      <w:r>
        <w:t xml:space="preserve"> </w:t>
      </w:r>
      <w:proofErr w:type="spellStart"/>
      <w:r>
        <w:t>dicendae</w:t>
      </w:r>
      <w:proofErr w:type="spellEnd"/>
      <w:r>
        <w:t xml:space="preserve">. </w:t>
      </w:r>
    </w:p>
    <w:p w14:paraId="1081E444" w14:textId="77777777" w:rsidR="002A66D7" w:rsidRDefault="002A66D7" w:rsidP="002A66D7">
      <w:pPr>
        <w:pStyle w:val="StandardWeb"/>
      </w:pPr>
      <w:r>
        <w:rPr>
          <w:rStyle w:val="Fett"/>
          <w:rFonts w:eastAsiaTheme="majorEastAsia"/>
        </w:rPr>
        <w:t xml:space="preserve">Dominica prima </w:t>
      </w:r>
      <w:proofErr w:type="spellStart"/>
      <w:r>
        <w:rPr>
          <w:rStyle w:val="Fett"/>
          <w:rFonts w:eastAsiaTheme="majorEastAsia"/>
        </w:rPr>
        <w:t>Adventus</w:t>
      </w:r>
      <w:proofErr w:type="spellEnd"/>
      <w:r>
        <w:rPr>
          <w:rStyle w:val="Fett"/>
          <w:rFonts w:eastAsiaTheme="majorEastAsia"/>
        </w:rPr>
        <w:t xml:space="preserve"> ad </w:t>
      </w:r>
      <w:proofErr w:type="spellStart"/>
      <w:r>
        <w:rPr>
          <w:rStyle w:val="Fett"/>
          <w:rFonts w:eastAsiaTheme="majorEastAsia"/>
        </w:rPr>
        <w:t>primas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621EB627" w14:textId="77777777" w:rsidR="002A66D7" w:rsidRDefault="002A66D7" w:rsidP="002A66D7">
      <w:pPr>
        <w:pStyle w:val="StandardWeb"/>
      </w:pPr>
      <w:proofErr w:type="spellStart"/>
      <w:r>
        <w:t>Barmhertziger</w:t>
      </w:r>
      <w:proofErr w:type="spellEnd"/>
      <w:r>
        <w:t xml:space="preserve">, </w:t>
      </w:r>
      <w:proofErr w:type="spellStart"/>
      <w:r>
        <w:t>hymlischer</w:t>
      </w:r>
      <w:proofErr w:type="spellEnd"/>
      <w:r>
        <w:t xml:space="preserve"> </w:t>
      </w:r>
      <w:proofErr w:type="spellStart"/>
      <w:r>
        <w:t>vatter</w:t>
      </w:r>
      <w:proofErr w:type="spellEnd"/>
      <w:r>
        <w:t xml:space="preserve">, der du </w:t>
      </w:r>
      <w:proofErr w:type="spellStart"/>
      <w:r>
        <w:t>dynen</w:t>
      </w:r>
      <w:proofErr w:type="spellEnd"/>
      <w:r>
        <w:t xml:space="preserve"> </w:t>
      </w:r>
      <w:proofErr w:type="spellStart"/>
      <w:r>
        <w:t>treuwen</w:t>
      </w:r>
      <w:proofErr w:type="spellEnd"/>
      <w:r>
        <w:t xml:space="preserve"> </w:t>
      </w:r>
      <w:proofErr w:type="spellStart"/>
      <w:r>
        <w:t>diener</w:t>
      </w:r>
      <w:proofErr w:type="spellEnd"/>
      <w:r>
        <w:t xml:space="preserve"> Abraham, den gerechten, </w:t>
      </w:r>
      <w:proofErr w:type="spellStart"/>
      <w:r>
        <w:t>my</w:t>
      </w:r>
      <w:proofErr w:type="spellEnd"/>
      <w:r>
        <w:t xml:space="preserve"> allen lieben vettern durch </w:t>
      </w:r>
      <w:proofErr w:type="spellStart"/>
      <w:r>
        <w:t>deyn</w:t>
      </w:r>
      <w:proofErr w:type="spellEnd"/>
      <w:r>
        <w:t xml:space="preserve"> warhafftige </w:t>
      </w:r>
      <w:proofErr w:type="spellStart"/>
      <w:r>
        <w:t>zusag</w:t>
      </w:r>
      <w:proofErr w:type="spellEnd"/>
      <w:r>
        <w:t xml:space="preserve"> </w:t>
      </w:r>
      <w:proofErr w:type="spellStart"/>
      <w:r>
        <w:t>auff</w:t>
      </w:r>
      <w:proofErr w:type="spellEnd"/>
      <w:r>
        <w:t xml:space="preserve"> </w:t>
      </w:r>
      <w:proofErr w:type="spellStart"/>
      <w:r>
        <w:t>eynen</w:t>
      </w:r>
      <w:proofErr w:type="spellEnd"/>
      <w:r>
        <w:t xml:space="preserve"> </w:t>
      </w:r>
      <w:proofErr w:type="spellStart"/>
      <w:r>
        <w:t>sulchen</w:t>
      </w:r>
      <w:proofErr w:type="spellEnd"/>
      <w:r>
        <w:t xml:space="preserve"> glauben erwecket </w:t>
      </w:r>
      <w:proofErr w:type="spellStart"/>
      <w:r>
        <w:t>haist</w:t>
      </w:r>
      <w:proofErr w:type="spellEnd"/>
      <w:r>
        <w:t xml:space="preserve">, das sie der </w:t>
      </w:r>
      <w:proofErr w:type="spellStart"/>
      <w:r>
        <w:t>zukunfft</w:t>
      </w:r>
      <w:proofErr w:type="spellEnd"/>
      <w:r>
        <w:t xml:space="preserve"> </w:t>
      </w:r>
      <w:proofErr w:type="spellStart"/>
      <w:r>
        <w:t>dienes</w:t>
      </w:r>
      <w:proofErr w:type="spellEnd"/>
      <w:r>
        <w:t xml:space="preserve"> lieben </w:t>
      </w:r>
      <w:proofErr w:type="spellStart"/>
      <w:r>
        <w:t>sohns</w:t>
      </w:r>
      <w:proofErr w:type="spellEnd"/>
      <w:r>
        <w:t xml:space="preserve"> </w:t>
      </w:r>
      <w:proofErr w:type="spellStart"/>
      <w:r>
        <w:t>hertzlich</w:t>
      </w:r>
      <w:proofErr w:type="spellEnd"/>
      <w:r>
        <w:t xml:space="preserve"> </w:t>
      </w:r>
      <w:proofErr w:type="spellStart"/>
      <w:r>
        <w:t>begeret</w:t>
      </w:r>
      <w:proofErr w:type="spellEnd"/>
      <w:r>
        <w:t xml:space="preserve"> </w:t>
      </w:r>
      <w:proofErr w:type="spellStart"/>
      <w:r>
        <w:t>vnd</w:t>
      </w:r>
      <w:proofErr w:type="spellEnd"/>
      <w:r>
        <w:t xml:space="preserve"> durch sehnlich verlangen gewartet haben: </w:t>
      </w:r>
      <w:proofErr w:type="spellStart"/>
      <w:r>
        <w:t>Wyr</w:t>
      </w:r>
      <w:proofErr w:type="spellEnd"/>
      <w:r>
        <w:t xml:space="preserve"> bitten, das auch </w:t>
      </w:r>
      <w:proofErr w:type="spellStart"/>
      <w:r>
        <w:t>yn</w:t>
      </w:r>
      <w:proofErr w:type="spellEnd"/>
      <w:r>
        <w:t xml:space="preserve"> </w:t>
      </w:r>
      <w:proofErr w:type="spellStart"/>
      <w:r>
        <w:t>vsern</w:t>
      </w:r>
      <w:proofErr w:type="spellEnd"/>
      <w:r>
        <w:t xml:space="preserve"> </w:t>
      </w:r>
      <w:proofErr w:type="spellStart"/>
      <w:r>
        <w:t>hertzen</w:t>
      </w:r>
      <w:proofErr w:type="spellEnd"/>
      <w:r>
        <w:t xml:space="preserve"> </w:t>
      </w:r>
      <w:proofErr w:type="spellStart"/>
      <w:r>
        <w:t>eyn</w:t>
      </w:r>
      <w:proofErr w:type="spellEnd"/>
      <w:r>
        <w:t xml:space="preserve"> </w:t>
      </w:r>
      <w:proofErr w:type="spellStart"/>
      <w:r>
        <w:t>sulcher</w:t>
      </w:r>
      <w:proofErr w:type="spellEnd"/>
      <w:r>
        <w:t xml:space="preserve"> lebendiger glaub </w:t>
      </w:r>
      <w:proofErr w:type="spellStart"/>
      <w:r>
        <w:t>vnd</w:t>
      </w:r>
      <w:proofErr w:type="spellEnd"/>
      <w:r>
        <w:t xml:space="preserve"> bestendige </w:t>
      </w:r>
      <w:proofErr w:type="spellStart"/>
      <w:r>
        <w:t>hoffnung</w:t>
      </w:r>
      <w:proofErr w:type="spellEnd"/>
      <w:r>
        <w:t xml:space="preserve"> durch </w:t>
      </w:r>
      <w:proofErr w:type="spellStart"/>
      <w:r>
        <w:t>deyn</w:t>
      </w:r>
      <w:proofErr w:type="spellEnd"/>
      <w:r>
        <w:t xml:space="preserve"> </w:t>
      </w:r>
      <w:proofErr w:type="spellStart"/>
      <w:r>
        <w:t>gotliches</w:t>
      </w:r>
      <w:proofErr w:type="spellEnd"/>
      <w:r>
        <w:t xml:space="preserve"> </w:t>
      </w:r>
      <w:proofErr w:type="spellStart"/>
      <w:r>
        <w:t>wort</w:t>
      </w:r>
      <w:proofErr w:type="spellEnd"/>
      <w:r>
        <w:t xml:space="preserve"> erweckt werde, das wir </w:t>
      </w:r>
      <w:proofErr w:type="spellStart"/>
      <w:r>
        <w:t>seyner</w:t>
      </w:r>
      <w:proofErr w:type="spellEnd"/>
      <w:r>
        <w:t xml:space="preserve"> heilwertigen </w:t>
      </w:r>
      <w:proofErr w:type="spellStart"/>
      <w:r>
        <w:t>erkentnyß</w:t>
      </w:r>
      <w:proofErr w:type="spellEnd"/>
      <w:r>
        <w:t xml:space="preserve"> </w:t>
      </w:r>
      <w:proofErr w:type="spellStart"/>
      <w:r>
        <w:t>myt</w:t>
      </w:r>
      <w:proofErr w:type="spellEnd"/>
      <w:r>
        <w:t xml:space="preserve"> ernste </w:t>
      </w:r>
      <w:proofErr w:type="spellStart"/>
      <w:r>
        <w:t>yn</w:t>
      </w:r>
      <w:proofErr w:type="spellEnd"/>
      <w:r>
        <w:t xml:space="preserve"> dieser </w:t>
      </w:r>
      <w:proofErr w:type="spellStart"/>
      <w:r>
        <w:t>welt</w:t>
      </w:r>
      <w:proofErr w:type="spellEnd"/>
      <w:r>
        <w:t xml:space="preserve"> </w:t>
      </w:r>
      <w:proofErr w:type="spellStart"/>
      <w:r>
        <w:t>begeren</w:t>
      </w:r>
      <w:proofErr w:type="spellEnd"/>
      <w:r>
        <w:t xml:space="preserve"> </w:t>
      </w:r>
      <w:proofErr w:type="spellStart"/>
      <w:r>
        <w:t>vnd</w:t>
      </w:r>
      <w:proofErr w:type="spellEnd"/>
      <w:r>
        <w:t xml:space="preserve"> nach dieses </w:t>
      </w:r>
      <w:proofErr w:type="spellStart"/>
      <w:r>
        <w:t>lebens</w:t>
      </w:r>
      <w:proofErr w:type="spellEnd"/>
      <w:r>
        <w:t xml:space="preserve"> ende </w:t>
      </w:r>
      <w:proofErr w:type="spellStart"/>
      <w:r>
        <w:t>myt</w:t>
      </w:r>
      <w:proofErr w:type="spellEnd"/>
      <w:r>
        <w:t xml:space="preserve"> dir </w:t>
      </w:r>
      <w:proofErr w:type="spellStart"/>
      <w:r>
        <w:t>vnd</w:t>
      </w:r>
      <w:proofErr w:type="spellEnd"/>
      <w:r>
        <w:t xml:space="preserve"> </w:t>
      </w:r>
      <w:proofErr w:type="spellStart"/>
      <w:r>
        <w:t>myt</w:t>
      </w:r>
      <w:proofErr w:type="spellEnd"/>
      <w:r>
        <w:t xml:space="preserve"> dem heiligen geist </w:t>
      </w:r>
      <w:proofErr w:type="spellStart"/>
      <w:r>
        <w:t>yn</w:t>
      </w:r>
      <w:proofErr w:type="spellEnd"/>
      <w:r>
        <w:t xml:space="preserve"> der </w:t>
      </w:r>
      <w:proofErr w:type="spellStart"/>
      <w:r>
        <w:t>zukunfftigen</w:t>
      </w:r>
      <w:proofErr w:type="spellEnd"/>
      <w:r>
        <w:t xml:space="preserve"> </w:t>
      </w:r>
      <w:proofErr w:type="spellStart"/>
      <w:r>
        <w:t>welt</w:t>
      </w:r>
      <w:proofErr w:type="spellEnd"/>
      <w:r>
        <w:t xml:space="preserve"> </w:t>
      </w:r>
      <w:proofErr w:type="spellStart"/>
      <w:r>
        <w:t>frolig</w:t>
      </w:r>
      <w:proofErr w:type="spellEnd"/>
      <w:r>
        <w:t xml:space="preserve"> </w:t>
      </w:r>
      <w:proofErr w:type="spellStart"/>
      <w:r>
        <w:t>mugen</w:t>
      </w:r>
      <w:proofErr w:type="spellEnd"/>
      <w:r>
        <w:t xml:space="preserve"> </w:t>
      </w:r>
      <w:proofErr w:type="spellStart"/>
      <w:r>
        <w:t>beschawen</w:t>
      </w:r>
      <w:proofErr w:type="spellEnd"/>
      <w:r>
        <w:t xml:space="preserve">. Das bitten wir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4F3EF1E0" w14:textId="77777777" w:rsidR="002A66D7" w:rsidRDefault="002A66D7" w:rsidP="002A66D7">
      <w:pPr>
        <w:pStyle w:val="StandardWeb"/>
      </w:pPr>
      <w:r>
        <w:rPr>
          <w:rStyle w:val="Fett"/>
          <w:rFonts w:eastAsiaTheme="majorEastAsia"/>
        </w:rPr>
        <w:t xml:space="preserve">Dominica 2. 3. et 4. </w:t>
      </w:r>
      <w:proofErr w:type="spellStart"/>
      <w:r>
        <w:rPr>
          <w:rStyle w:val="Fett"/>
          <w:rFonts w:eastAsiaTheme="majorEastAsia"/>
        </w:rPr>
        <w:t>Adventus</w:t>
      </w:r>
      <w:proofErr w:type="spellEnd"/>
      <w:r>
        <w:rPr>
          <w:rStyle w:val="Fett"/>
          <w:rFonts w:eastAsiaTheme="majorEastAsia"/>
        </w:rPr>
        <w:t xml:space="preserve"> ad </w:t>
      </w:r>
      <w:proofErr w:type="spellStart"/>
      <w:r>
        <w:rPr>
          <w:rStyle w:val="Fett"/>
          <w:rFonts w:eastAsiaTheme="majorEastAsia"/>
        </w:rPr>
        <w:t>Vesperas</w:t>
      </w:r>
      <w:proofErr w:type="spellEnd"/>
      <w:r>
        <w:rPr>
          <w:rStyle w:val="Fett"/>
          <w:rFonts w:eastAsiaTheme="majorEastAsia"/>
        </w:rPr>
        <w:t>.</w:t>
      </w:r>
      <w:r>
        <w:t xml:space="preserve"> </w:t>
      </w:r>
    </w:p>
    <w:p w14:paraId="3CD1F3F2" w14:textId="77777777" w:rsidR="002A66D7" w:rsidRDefault="002A66D7" w:rsidP="002A66D7">
      <w:pPr>
        <w:pStyle w:val="StandardWeb"/>
      </w:pPr>
      <w:proofErr w:type="spellStart"/>
      <w:r>
        <w:t>Barmhertziger</w:t>
      </w:r>
      <w:proofErr w:type="spellEnd"/>
      <w:r>
        <w:t xml:space="preserve">, guter </w:t>
      </w:r>
      <w:proofErr w:type="spellStart"/>
      <w:r>
        <w:t>Got</w:t>
      </w:r>
      <w:proofErr w:type="spellEnd"/>
      <w:r>
        <w:t xml:space="preserve">, der du </w:t>
      </w:r>
      <w:proofErr w:type="spellStart"/>
      <w:r>
        <w:t>deyn</w:t>
      </w:r>
      <w:proofErr w:type="spellEnd"/>
      <w:r>
        <w:t xml:space="preserve"> </w:t>
      </w:r>
      <w:proofErr w:type="spellStart"/>
      <w:r>
        <w:t>ewigs</w:t>
      </w:r>
      <w:proofErr w:type="spellEnd"/>
      <w:r>
        <w:t xml:space="preserve"> </w:t>
      </w:r>
      <w:proofErr w:type="spellStart"/>
      <w:r>
        <w:t>wort</w:t>
      </w:r>
      <w:proofErr w:type="spellEnd"/>
      <w:r>
        <w:t xml:space="preserve">, durch wichs du </w:t>
      </w:r>
      <w:proofErr w:type="spellStart"/>
      <w:r>
        <w:t>ym</w:t>
      </w:r>
      <w:proofErr w:type="spellEnd"/>
      <w:r>
        <w:t xml:space="preserve"> </w:t>
      </w:r>
      <w:proofErr w:type="spellStart"/>
      <w:r>
        <w:t>anfang</w:t>
      </w:r>
      <w:proofErr w:type="spellEnd"/>
      <w:r>
        <w:t xml:space="preserve"> alle </w:t>
      </w:r>
      <w:proofErr w:type="spellStart"/>
      <w:r>
        <w:t>dyng</w:t>
      </w:r>
      <w:proofErr w:type="spellEnd"/>
      <w:r>
        <w:t xml:space="preserve"> erschaffen </w:t>
      </w:r>
      <w:proofErr w:type="spellStart"/>
      <w:r>
        <w:t>haist</w:t>
      </w:r>
      <w:proofErr w:type="spellEnd"/>
      <w:r>
        <w:t xml:space="preserve">, </w:t>
      </w:r>
      <w:proofErr w:type="spellStart"/>
      <w:r>
        <w:t>auß</w:t>
      </w:r>
      <w:proofErr w:type="spellEnd"/>
      <w:r>
        <w:t xml:space="preserve"> rechter </w:t>
      </w:r>
      <w:proofErr w:type="spellStart"/>
      <w:r>
        <w:t>vetterlicher</w:t>
      </w:r>
      <w:proofErr w:type="spellEnd"/>
      <w:r>
        <w:t xml:space="preserve"> liebe </w:t>
      </w:r>
      <w:proofErr w:type="spellStart"/>
      <w:r>
        <w:t>yn</w:t>
      </w:r>
      <w:proofErr w:type="spellEnd"/>
      <w:r>
        <w:t xml:space="preserve"> </w:t>
      </w:r>
      <w:proofErr w:type="spellStart"/>
      <w:r>
        <w:t>diessen</w:t>
      </w:r>
      <w:proofErr w:type="spellEnd"/>
      <w:r>
        <w:t xml:space="preserve"> </w:t>
      </w:r>
      <w:proofErr w:type="spellStart"/>
      <w:r>
        <w:t>ymaertal</w:t>
      </w:r>
      <w:proofErr w:type="spellEnd"/>
      <w:r>
        <w:t xml:space="preserve"> herab geschickt </w:t>
      </w:r>
      <w:proofErr w:type="spellStart"/>
      <w:r>
        <w:t>haist</w:t>
      </w:r>
      <w:proofErr w:type="spellEnd"/>
      <w:r>
        <w:t xml:space="preserve">, die arme menschliche </w:t>
      </w:r>
      <w:proofErr w:type="spellStart"/>
      <w:r>
        <w:t>natur</w:t>
      </w:r>
      <w:proofErr w:type="spellEnd"/>
      <w:r>
        <w:t xml:space="preserve"> </w:t>
      </w:r>
      <w:proofErr w:type="spellStart"/>
      <w:r>
        <w:t>auß</w:t>
      </w:r>
      <w:proofErr w:type="spellEnd"/>
      <w:r>
        <w:t xml:space="preserve"> </w:t>
      </w:r>
      <w:proofErr w:type="spellStart"/>
      <w:r>
        <w:t>krafft</w:t>
      </w:r>
      <w:proofErr w:type="spellEnd"/>
      <w:r>
        <w:t xml:space="preserve"> des </w:t>
      </w:r>
      <w:proofErr w:type="spellStart"/>
      <w:r>
        <w:t>werdten</w:t>
      </w:r>
      <w:proofErr w:type="spellEnd"/>
      <w:r>
        <w:t xml:space="preserve"> </w:t>
      </w:r>
      <w:proofErr w:type="spellStart"/>
      <w:r>
        <w:t>heilgen</w:t>
      </w:r>
      <w:proofErr w:type="spellEnd"/>
      <w:r>
        <w:t xml:space="preserve"> </w:t>
      </w:r>
      <w:proofErr w:type="spellStart"/>
      <w:r>
        <w:t>geistes</w:t>
      </w:r>
      <w:proofErr w:type="spellEnd"/>
      <w:r>
        <w:t xml:space="preserve"> von dem </w:t>
      </w:r>
      <w:proofErr w:type="spellStart"/>
      <w:r>
        <w:t>vnbefleckten</w:t>
      </w:r>
      <w:proofErr w:type="spellEnd"/>
      <w:r>
        <w:t xml:space="preserve"> leibe der seligen </w:t>
      </w:r>
      <w:proofErr w:type="spellStart"/>
      <w:r>
        <w:t>jungkfrawen</w:t>
      </w:r>
      <w:proofErr w:type="spellEnd"/>
      <w:r>
        <w:t xml:space="preserve"> Marien zu </w:t>
      </w:r>
      <w:proofErr w:type="spellStart"/>
      <w:r>
        <w:t>entpfahen</w:t>
      </w:r>
      <w:proofErr w:type="spellEnd"/>
      <w:r>
        <w:t xml:space="preserve">: </w:t>
      </w:r>
      <w:proofErr w:type="spellStart"/>
      <w:r>
        <w:t>Verleyhe</w:t>
      </w:r>
      <w:proofErr w:type="spellEnd"/>
      <w:r>
        <w:t xml:space="preserve"> </w:t>
      </w:r>
      <w:proofErr w:type="spellStart"/>
      <w:r>
        <w:t>dynen</w:t>
      </w:r>
      <w:proofErr w:type="spellEnd"/>
      <w:r>
        <w:t xml:space="preserve"> </w:t>
      </w:r>
      <w:proofErr w:type="spellStart"/>
      <w:r>
        <w:t>ausserwelten</w:t>
      </w:r>
      <w:proofErr w:type="spellEnd"/>
      <w:r>
        <w:t xml:space="preserve">, </w:t>
      </w:r>
      <w:proofErr w:type="spellStart"/>
      <w:r>
        <w:t>vrlob</w:t>
      </w:r>
      <w:proofErr w:type="spellEnd"/>
      <w:r>
        <w:t xml:space="preserve"> zu geben den </w:t>
      </w:r>
      <w:proofErr w:type="spellStart"/>
      <w:r>
        <w:t>fleißlichen</w:t>
      </w:r>
      <w:proofErr w:type="spellEnd"/>
      <w:r>
        <w:t xml:space="preserve"> </w:t>
      </w:r>
      <w:proofErr w:type="spellStart"/>
      <w:r>
        <w:t>lusten</w:t>
      </w:r>
      <w:proofErr w:type="spellEnd"/>
      <w:r>
        <w:t xml:space="preserve">, </w:t>
      </w:r>
      <w:proofErr w:type="spellStart"/>
      <w:r>
        <w:t>auff</w:t>
      </w:r>
      <w:proofErr w:type="spellEnd"/>
      <w:r>
        <w:t xml:space="preserve"> das sie alle der seligen </w:t>
      </w:r>
      <w:proofErr w:type="spellStart"/>
      <w:r>
        <w:t>zukunfft</w:t>
      </w:r>
      <w:proofErr w:type="spellEnd"/>
      <w:r>
        <w:t xml:space="preserve"> </w:t>
      </w:r>
      <w:proofErr w:type="spellStart"/>
      <w:r>
        <w:t>vnd</w:t>
      </w:r>
      <w:proofErr w:type="spellEnd"/>
      <w:r>
        <w:t xml:space="preserve"> gnadenreichen </w:t>
      </w:r>
      <w:proofErr w:type="spellStart"/>
      <w:r>
        <w:t>heymsuchung</w:t>
      </w:r>
      <w:proofErr w:type="spellEnd"/>
      <w:r>
        <w:t xml:space="preserve"> desselbigen </w:t>
      </w:r>
      <w:proofErr w:type="spellStart"/>
      <w:r>
        <w:t>dynes</w:t>
      </w:r>
      <w:proofErr w:type="spellEnd"/>
      <w:r>
        <w:t xml:space="preserve"> </w:t>
      </w:r>
      <w:proofErr w:type="spellStart"/>
      <w:r>
        <w:t>eyngepornen</w:t>
      </w:r>
      <w:proofErr w:type="spellEnd"/>
      <w:r>
        <w:t xml:space="preserve"> Sohns </w:t>
      </w:r>
      <w:proofErr w:type="spellStart"/>
      <w:r>
        <w:t>eynen</w:t>
      </w:r>
      <w:proofErr w:type="spellEnd"/>
      <w:r>
        <w:t xml:space="preserve"> freyen </w:t>
      </w:r>
      <w:proofErr w:type="spellStart"/>
      <w:r>
        <w:t>vnd</w:t>
      </w:r>
      <w:proofErr w:type="spellEnd"/>
      <w:r>
        <w:t xml:space="preserve"> </w:t>
      </w:r>
      <w:proofErr w:type="spellStart"/>
      <w:r>
        <w:t>wolbereitten</w:t>
      </w:r>
      <w:proofErr w:type="spellEnd"/>
      <w:r>
        <w:t xml:space="preserve"> </w:t>
      </w:r>
      <w:proofErr w:type="spellStart"/>
      <w:r>
        <w:t>zugang</w:t>
      </w:r>
      <w:proofErr w:type="spellEnd"/>
      <w:r>
        <w:t xml:space="preserve"> gestatten.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5D884F06" w14:textId="77777777" w:rsidR="002A66D7" w:rsidRDefault="002A66D7" w:rsidP="002A66D7">
      <w:pPr>
        <w:pStyle w:val="StandardWeb"/>
      </w:pPr>
      <w:r>
        <w:rPr>
          <w:rStyle w:val="Fett"/>
          <w:rFonts w:eastAsiaTheme="majorEastAsia"/>
        </w:rPr>
        <w:t xml:space="preserve">Thome </w:t>
      </w:r>
      <w:proofErr w:type="spellStart"/>
      <w:r>
        <w:rPr>
          <w:rStyle w:val="Fett"/>
          <w:rFonts w:eastAsiaTheme="majorEastAsia"/>
        </w:rPr>
        <w:t>Apostoli</w:t>
      </w:r>
      <w:proofErr w:type="spellEnd"/>
      <w:r>
        <w:rPr>
          <w:rStyle w:val="Fett"/>
          <w:rFonts w:eastAsiaTheme="majorEastAsia"/>
        </w:rPr>
        <w:t xml:space="preserve"> ad </w:t>
      </w:r>
      <w:proofErr w:type="spellStart"/>
      <w:r>
        <w:rPr>
          <w:rStyle w:val="Fett"/>
          <w:rFonts w:eastAsiaTheme="majorEastAsia"/>
        </w:rPr>
        <w:t>Vesperas</w:t>
      </w:r>
      <w:proofErr w:type="spellEnd"/>
      <w:r>
        <w:rPr>
          <w:rStyle w:val="Fett"/>
          <w:rFonts w:eastAsiaTheme="majorEastAsia"/>
        </w:rPr>
        <w:t>.</w:t>
      </w:r>
      <w:r>
        <w:t xml:space="preserve"> </w:t>
      </w:r>
    </w:p>
    <w:p w14:paraId="514C774A" w14:textId="77777777" w:rsidR="002A66D7" w:rsidRDefault="002A66D7" w:rsidP="002A66D7">
      <w:pPr>
        <w:pStyle w:val="StandardWeb"/>
      </w:pPr>
      <w:proofErr w:type="spellStart"/>
      <w:r>
        <w:t>Almechtiger</w:t>
      </w:r>
      <w:proofErr w:type="spellEnd"/>
      <w:r>
        <w:t xml:space="preserve">, ewiger </w:t>
      </w:r>
      <w:proofErr w:type="spellStart"/>
      <w:r>
        <w:t>Got</w:t>
      </w:r>
      <w:proofErr w:type="spellEnd"/>
      <w:r>
        <w:t xml:space="preserve">, der du </w:t>
      </w:r>
      <w:proofErr w:type="spellStart"/>
      <w:r>
        <w:t>vns</w:t>
      </w:r>
      <w:proofErr w:type="spellEnd"/>
      <w:r>
        <w:t xml:space="preserve"> an dem lieben Thoma </w:t>
      </w:r>
      <w:proofErr w:type="spellStart"/>
      <w:r>
        <w:t>zuschawen</w:t>
      </w:r>
      <w:proofErr w:type="spellEnd"/>
      <w:r>
        <w:t xml:space="preserve"> </w:t>
      </w:r>
      <w:proofErr w:type="spellStart"/>
      <w:r>
        <w:t>gibbest</w:t>
      </w:r>
      <w:proofErr w:type="spellEnd"/>
      <w:r>
        <w:t xml:space="preserve">, wie sich die menschliche </w:t>
      </w:r>
      <w:proofErr w:type="spellStart"/>
      <w:r>
        <w:t>vernunfft</w:t>
      </w:r>
      <w:proofErr w:type="spellEnd"/>
      <w:r>
        <w:t xml:space="preserve"> so </w:t>
      </w:r>
      <w:proofErr w:type="spellStart"/>
      <w:r>
        <w:t>vbbel</w:t>
      </w:r>
      <w:proofErr w:type="spellEnd"/>
      <w:r>
        <w:t xml:space="preserve"> zum glauben </w:t>
      </w:r>
      <w:proofErr w:type="spellStart"/>
      <w:r>
        <w:t>schiken</w:t>
      </w:r>
      <w:proofErr w:type="spellEnd"/>
      <w:r>
        <w:t xml:space="preserve"> </w:t>
      </w:r>
      <w:proofErr w:type="spellStart"/>
      <w:r>
        <w:t>kan</w:t>
      </w:r>
      <w:proofErr w:type="spellEnd"/>
      <w:r>
        <w:t xml:space="preserve">, </w:t>
      </w:r>
      <w:proofErr w:type="spellStart"/>
      <w:r>
        <w:t>vnd</w:t>
      </w:r>
      <w:proofErr w:type="spellEnd"/>
      <w:r>
        <w:t xml:space="preserve"> on </w:t>
      </w:r>
      <w:proofErr w:type="spellStart"/>
      <w:r>
        <w:t>dyne</w:t>
      </w:r>
      <w:proofErr w:type="spellEnd"/>
      <w:r>
        <w:t xml:space="preserve"> </w:t>
      </w:r>
      <w:proofErr w:type="spellStart"/>
      <w:r>
        <w:t>gotliche</w:t>
      </w:r>
      <w:proofErr w:type="spellEnd"/>
      <w:r>
        <w:t xml:space="preserve"> </w:t>
      </w:r>
      <w:proofErr w:type="spellStart"/>
      <w:r>
        <w:t>erleuchtung</w:t>
      </w:r>
      <w:proofErr w:type="spellEnd"/>
      <w:r>
        <w:t xml:space="preserve"> der </w:t>
      </w:r>
      <w:proofErr w:type="spellStart"/>
      <w:r>
        <w:t>geheymnyß´vnser</w:t>
      </w:r>
      <w:proofErr w:type="spellEnd"/>
      <w:r>
        <w:t xml:space="preserve"> </w:t>
      </w:r>
      <w:proofErr w:type="spellStart"/>
      <w:r>
        <w:t>seligkeit</w:t>
      </w:r>
      <w:proofErr w:type="spellEnd"/>
      <w:r>
        <w:t xml:space="preserve"> </w:t>
      </w:r>
      <w:proofErr w:type="spellStart"/>
      <w:r>
        <w:t>myt</w:t>
      </w:r>
      <w:proofErr w:type="spellEnd"/>
      <w:r>
        <w:t xml:space="preserve"> nichte erkennen: </w:t>
      </w:r>
      <w:proofErr w:type="spellStart"/>
      <w:r>
        <w:t>Wyr</w:t>
      </w:r>
      <w:proofErr w:type="spellEnd"/>
      <w:r>
        <w:t xml:space="preserve"> bitten, das du </w:t>
      </w:r>
      <w:proofErr w:type="spellStart"/>
      <w:r>
        <w:t>vnser</w:t>
      </w:r>
      <w:proofErr w:type="spellEnd"/>
      <w:r>
        <w:t xml:space="preserve"> </w:t>
      </w:r>
      <w:proofErr w:type="spellStart"/>
      <w:r>
        <w:t>vnwyßende</w:t>
      </w:r>
      <w:proofErr w:type="spellEnd"/>
      <w:r>
        <w:t xml:space="preserve"> </w:t>
      </w:r>
      <w:proofErr w:type="spellStart"/>
      <w:r>
        <w:t>hertzen</w:t>
      </w:r>
      <w:proofErr w:type="spellEnd"/>
      <w:r>
        <w:t xml:space="preserve"> mit dem </w:t>
      </w:r>
      <w:proofErr w:type="spellStart"/>
      <w:r>
        <w:t>liecht</w:t>
      </w:r>
      <w:proofErr w:type="spellEnd"/>
      <w:r>
        <w:t xml:space="preserve"> </w:t>
      </w:r>
      <w:proofErr w:type="spellStart"/>
      <w:r>
        <w:t>dyner</w:t>
      </w:r>
      <w:proofErr w:type="spellEnd"/>
      <w:r>
        <w:t xml:space="preserve"> </w:t>
      </w:r>
      <w:proofErr w:type="spellStart"/>
      <w:r>
        <w:t>gotlichen</w:t>
      </w:r>
      <w:proofErr w:type="spellEnd"/>
      <w:r>
        <w:t xml:space="preserve"> </w:t>
      </w:r>
      <w:proofErr w:type="spellStart"/>
      <w:r>
        <w:t>warheid</w:t>
      </w:r>
      <w:proofErr w:type="spellEnd"/>
      <w:r>
        <w:t xml:space="preserve"> erleuchten wollest, die </w:t>
      </w:r>
      <w:proofErr w:type="spellStart"/>
      <w:r>
        <w:t>wyr</w:t>
      </w:r>
      <w:proofErr w:type="spellEnd"/>
      <w:r>
        <w:t xml:space="preserve"> auch </w:t>
      </w:r>
      <w:proofErr w:type="spellStart"/>
      <w:r>
        <w:t>myt</w:t>
      </w:r>
      <w:proofErr w:type="spellEnd"/>
      <w:r>
        <w:t xml:space="preserve"> dem </w:t>
      </w:r>
      <w:proofErr w:type="spellStart"/>
      <w:r>
        <w:t>vnglauben</w:t>
      </w:r>
      <w:proofErr w:type="spellEnd"/>
      <w:r>
        <w:t xml:space="preserve"> </w:t>
      </w:r>
      <w:proofErr w:type="spellStart"/>
      <w:r>
        <w:t>vnd</w:t>
      </w:r>
      <w:proofErr w:type="spellEnd"/>
      <w:r>
        <w:t xml:space="preserve"> anderen schweren </w:t>
      </w:r>
      <w:proofErr w:type="spellStart"/>
      <w:r>
        <w:t>anfechtungen</w:t>
      </w:r>
      <w:proofErr w:type="spellEnd"/>
      <w:r>
        <w:t xml:space="preserve"> </w:t>
      </w:r>
      <w:proofErr w:type="spellStart"/>
      <w:r>
        <w:t>teglich</w:t>
      </w:r>
      <w:proofErr w:type="spellEnd"/>
      <w:r>
        <w:t xml:space="preserve"> zu </w:t>
      </w:r>
      <w:proofErr w:type="spellStart"/>
      <w:r>
        <w:t>kempffen</w:t>
      </w:r>
      <w:proofErr w:type="spellEnd"/>
      <w:r>
        <w:t xml:space="preserve"> haben, </w:t>
      </w:r>
      <w:proofErr w:type="spellStart"/>
      <w:r>
        <w:t>auff</w:t>
      </w:r>
      <w:proofErr w:type="spellEnd"/>
      <w:r>
        <w:t xml:space="preserve"> das wir durch </w:t>
      </w:r>
      <w:proofErr w:type="spellStart"/>
      <w:r>
        <w:t>dyne</w:t>
      </w:r>
      <w:proofErr w:type="spellEnd"/>
      <w:r>
        <w:t xml:space="preserve"> </w:t>
      </w:r>
      <w:proofErr w:type="spellStart"/>
      <w:r>
        <w:t>gnad</w:t>
      </w:r>
      <w:proofErr w:type="spellEnd"/>
      <w:r>
        <w:t xml:space="preserve"> </w:t>
      </w:r>
      <w:proofErr w:type="spellStart"/>
      <w:r>
        <w:t>vnser</w:t>
      </w:r>
      <w:proofErr w:type="spellEnd"/>
      <w:r>
        <w:t xml:space="preserve"> </w:t>
      </w:r>
      <w:proofErr w:type="spellStart"/>
      <w:r>
        <w:t>fleißliche</w:t>
      </w:r>
      <w:proofErr w:type="spellEnd"/>
      <w:r>
        <w:t xml:space="preserve"> </w:t>
      </w:r>
      <w:proofErr w:type="spellStart"/>
      <w:r>
        <w:t>witze</w:t>
      </w:r>
      <w:proofErr w:type="spellEnd"/>
      <w:r>
        <w:t xml:space="preserve"> </w:t>
      </w:r>
      <w:proofErr w:type="spellStart"/>
      <w:r>
        <w:t>vnd</w:t>
      </w:r>
      <w:proofErr w:type="spellEnd"/>
      <w:r>
        <w:t xml:space="preserve"> die </w:t>
      </w:r>
      <w:proofErr w:type="spellStart"/>
      <w:r>
        <w:t>clugheit</w:t>
      </w:r>
      <w:proofErr w:type="spellEnd"/>
      <w:r>
        <w:t xml:space="preserve"> der </w:t>
      </w:r>
      <w:proofErr w:type="spellStart"/>
      <w:r>
        <w:t>blynden</w:t>
      </w:r>
      <w:proofErr w:type="spellEnd"/>
      <w:r>
        <w:t xml:space="preserve"> </w:t>
      </w:r>
      <w:proofErr w:type="spellStart"/>
      <w:r>
        <w:t>vernunfft</w:t>
      </w:r>
      <w:proofErr w:type="spellEnd"/>
      <w:r>
        <w:t xml:space="preserve"> </w:t>
      </w:r>
      <w:proofErr w:type="spellStart"/>
      <w:r>
        <w:t>deyner</w:t>
      </w:r>
      <w:proofErr w:type="spellEnd"/>
      <w:r>
        <w:t xml:space="preserve"> </w:t>
      </w:r>
      <w:proofErr w:type="spellStart"/>
      <w:r>
        <w:t>vngezweifelten</w:t>
      </w:r>
      <w:proofErr w:type="spellEnd"/>
      <w:r>
        <w:t xml:space="preserve"> </w:t>
      </w:r>
      <w:proofErr w:type="spellStart"/>
      <w:r>
        <w:t>warheid</w:t>
      </w:r>
      <w:proofErr w:type="spellEnd"/>
      <w:r>
        <w:t xml:space="preserve"> </w:t>
      </w:r>
      <w:proofErr w:type="spellStart"/>
      <w:r>
        <w:t>vntherwerffen</w:t>
      </w:r>
      <w:proofErr w:type="spellEnd"/>
      <w:r>
        <w:t xml:space="preserve">.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7D89311D" w14:textId="77777777" w:rsidR="002A66D7" w:rsidRDefault="002A66D7" w:rsidP="002A66D7">
      <w:pPr>
        <w:pStyle w:val="StandardWeb"/>
      </w:pPr>
      <w:r>
        <w:rPr>
          <w:rStyle w:val="Fett"/>
          <w:rFonts w:eastAsiaTheme="majorEastAsia"/>
        </w:rPr>
        <w:t xml:space="preserve">In </w:t>
      </w:r>
      <w:proofErr w:type="spellStart"/>
      <w:r>
        <w:rPr>
          <w:rStyle w:val="Fett"/>
          <w:rFonts w:eastAsiaTheme="majorEastAsia"/>
        </w:rPr>
        <w:t>nocte</w:t>
      </w:r>
      <w:proofErr w:type="spellEnd"/>
      <w:r>
        <w:rPr>
          <w:rStyle w:val="Fett"/>
          <w:rFonts w:eastAsiaTheme="majorEastAsia"/>
        </w:rPr>
        <w:t xml:space="preserve"> Natalis Domini.</w:t>
      </w:r>
      <w:r>
        <w:t xml:space="preserve"> </w:t>
      </w:r>
    </w:p>
    <w:p w14:paraId="132E2092" w14:textId="77777777" w:rsidR="002A66D7" w:rsidRDefault="002A66D7" w:rsidP="002A66D7">
      <w:pPr>
        <w:pStyle w:val="StandardWeb"/>
      </w:pPr>
      <w:proofErr w:type="spellStart"/>
      <w:r>
        <w:t>Barmhertziger</w:t>
      </w:r>
      <w:proofErr w:type="spellEnd"/>
      <w:r>
        <w:t xml:space="preserve">, </w:t>
      </w:r>
      <w:proofErr w:type="spellStart"/>
      <w:r>
        <w:t>gutiger</w:t>
      </w:r>
      <w:proofErr w:type="spellEnd"/>
      <w:r>
        <w:t xml:space="preserve"> </w:t>
      </w:r>
      <w:proofErr w:type="spellStart"/>
      <w:r>
        <w:t>Got</w:t>
      </w:r>
      <w:proofErr w:type="spellEnd"/>
      <w:r>
        <w:t xml:space="preserve">, der du die gnadenreichen </w:t>
      </w:r>
      <w:proofErr w:type="spellStart"/>
      <w:r>
        <w:t>verheyssung</w:t>
      </w:r>
      <w:proofErr w:type="spellEnd"/>
      <w:r>
        <w:t xml:space="preserve"> </w:t>
      </w:r>
      <w:proofErr w:type="spellStart"/>
      <w:r>
        <w:t>dynes</w:t>
      </w:r>
      <w:proofErr w:type="spellEnd"/>
      <w:r>
        <w:t xml:space="preserve"> </w:t>
      </w:r>
      <w:proofErr w:type="spellStart"/>
      <w:r>
        <w:t>ewygen</w:t>
      </w:r>
      <w:proofErr w:type="spellEnd"/>
      <w:r>
        <w:t xml:space="preserve"> </w:t>
      </w:r>
      <w:proofErr w:type="spellStart"/>
      <w:r>
        <w:t>segenß</w:t>
      </w:r>
      <w:proofErr w:type="spellEnd"/>
      <w:r>
        <w:t xml:space="preserve"> </w:t>
      </w:r>
      <w:proofErr w:type="spellStart"/>
      <w:r>
        <w:t>auß</w:t>
      </w:r>
      <w:proofErr w:type="spellEnd"/>
      <w:r>
        <w:t xml:space="preserve"> rechten </w:t>
      </w:r>
      <w:proofErr w:type="spellStart"/>
      <w:r>
        <w:t>gotlichen</w:t>
      </w:r>
      <w:proofErr w:type="spellEnd"/>
      <w:r>
        <w:t xml:space="preserve"> </w:t>
      </w:r>
      <w:proofErr w:type="spellStart"/>
      <w:r>
        <w:t>trewen</w:t>
      </w:r>
      <w:proofErr w:type="spellEnd"/>
      <w:r>
        <w:t xml:space="preserve"> </w:t>
      </w:r>
      <w:proofErr w:type="spellStart"/>
      <w:r>
        <w:t>yn</w:t>
      </w:r>
      <w:proofErr w:type="spellEnd"/>
      <w:r>
        <w:t xml:space="preserve"> dieser </w:t>
      </w:r>
      <w:proofErr w:type="spellStart"/>
      <w:r>
        <w:t>nacht</w:t>
      </w:r>
      <w:proofErr w:type="spellEnd"/>
      <w:r>
        <w:t xml:space="preserve"> offenbaret </w:t>
      </w:r>
      <w:proofErr w:type="spellStart"/>
      <w:r>
        <w:t>hayst</w:t>
      </w:r>
      <w:proofErr w:type="spellEnd"/>
      <w:r>
        <w:t xml:space="preserve">, da du den waren samen Abrahams </w:t>
      </w:r>
      <w:proofErr w:type="spellStart"/>
      <w:r>
        <w:t>auff</w:t>
      </w:r>
      <w:proofErr w:type="spellEnd"/>
      <w:r>
        <w:t xml:space="preserve"> erden </w:t>
      </w:r>
      <w:proofErr w:type="spellStart"/>
      <w:r>
        <w:t>zuschawen</w:t>
      </w:r>
      <w:proofErr w:type="spellEnd"/>
      <w:r>
        <w:t xml:space="preserve"> gegeben </w:t>
      </w:r>
      <w:proofErr w:type="spellStart"/>
      <w:r>
        <w:t>vnd</w:t>
      </w:r>
      <w:proofErr w:type="spellEnd"/>
      <w:r>
        <w:t xml:space="preserve"> das werde heil der </w:t>
      </w:r>
      <w:proofErr w:type="spellStart"/>
      <w:r>
        <w:t>gantzen</w:t>
      </w:r>
      <w:proofErr w:type="spellEnd"/>
      <w:r>
        <w:t xml:space="preserve"> </w:t>
      </w:r>
      <w:proofErr w:type="spellStart"/>
      <w:r>
        <w:t>welt</w:t>
      </w:r>
      <w:proofErr w:type="spellEnd"/>
      <w:r>
        <w:t xml:space="preserve"> in die armen krippen geleget </w:t>
      </w:r>
      <w:proofErr w:type="spellStart"/>
      <w:r>
        <w:t>haist</w:t>
      </w:r>
      <w:proofErr w:type="spellEnd"/>
      <w:r>
        <w:t xml:space="preserve">: Wir bitten, das du </w:t>
      </w:r>
      <w:proofErr w:type="spellStart"/>
      <w:r>
        <w:t>vns</w:t>
      </w:r>
      <w:proofErr w:type="spellEnd"/>
      <w:r>
        <w:t xml:space="preserve"> dies </w:t>
      </w:r>
      <w:proofErr w:type="spellStart"/>
      <w:r>
        <w:t>hymlische</w:t>
      </w:r>
      <w:proofErr w:type="spellEnd"/>
      <w:r>
        <w:t xml:space="preserve"> Gabe </w:t>
      </w:r>
      <w:proofErr w:type="spellStart"/>
      <w:r>
        <w:t>myt</w:t>
      </w:r>
      <w:proofErr w:type="spellEnd"/>
      <w:r>
        <w:t xml:space="preserve"> rechter </w:t>
      </w:r>
      <w:proofErr w:type="spellStart"/>
      <w:r>
        <w:t>danckbarkeit</w:t>
      </w:r>
      <w:proofErr w:type="spellEnd"/>
      <w:r>
        <w:t xml:space="preserve"> </w:t>
      </w:r>
      <w:proofErr w:type="spellStart"/>
      <w:r>
        <w:t>vnsers</w:t>
      </w:r>
      <w:proofErr w:type="spellEnd"/>
      <w:r>
        <w:t xml:space="preserve"> </w:t>
      </w:r>
      <w:proofErr w:type="spellStart"/>
      <w:r>
        <w:t>hertzen</w:t>
      </w:r>
      <w:proofErr w:type="spellEnd"/>
      <w:r>
        <w:t xml:space="preserve"> anzunehmen </w:t>
      </w:r>
      <w:proofErr w:type="spellStart"/>
      <w:r>
        <w:t>verleyhest</w:t>
      </w:r>
      <w:proofErr w:type="spellEnd"/>
      <w:r>
        <w:t xml:space="preserve">, </w:t>
      </w:r>
      <w:proofErr w:type="spellStart"/>
      <w:r>
        <w:t>vnd</w:t>
      </w:r>
      <w:proofErr w:type="spellEnd"/>
      <w:r>
        <w:t xml:space="preserve"> </w:t>
      </w:r>
      <w:proofErr w:type="spellStart"/>
      <w:r>
        <w:t>vns</w:t>
      </w:r>
      <w:proofErr w:type="spellEnd"/>
      <w:r>
        <w:t xml:space="preserve"> die selige </w:t>
      </w:r>
      <w:proofErr w:type="spellStart"/>
      <w:r>
        <w:t>kyndtschafft</w:t>
      </w:r>
      <w:proofErr w:type="spellEnd"/>
      <w:r>
        <w:t xml:space="preserve"> </w:t>
      </w:r>
      <w:proofErr w:type="spellStart"/>
      <w:r>
        <w:t>myt</w:t>
      </w:r>
      <w:proofErr w:type="spellEnd"/>
      <w:r>
        <w:t xml:space="preserve"> allen </w:t>
      </w:r>
      <w:proofErr w:type="spellStart"/>
      <w:r>
        <w:t>außerwelten</w:t>
      </w:r>
      <w:proofErr w:type="spellEnd"/>
      <w:r>
        <w:t xml:space="preserve"> Gottes </w:t>
      </w:r>
      <w:proofErr w:type="spellStart"/>
      <w:r>
        <w:t>kyndern</w:t>
      </w:r>
      <w:proofErr w:type="spellEnd"/>
      <w:r>
        <w:t xml:space="preserve"> </w:t>
      </w:r>
      <w:proofErr w:type="spellStart"/>
      <w:r>
        <w:t>gnedigliche</w:t>
      </w:r>
      <w:proofErr w:type="spellEnd"/>
      <w:r>
        <w:t xml:space="preserve"> </w:t>
      </w:r>
      <w:proofErr w:type="spellStart"/>
      <w:r>
        <w:t>muge</w:t>
      </w:r>
      <w:proofErr w:type="spellEnd"/>
      <w:r>
        <w:t xml:space="preserve"> </w:t>
      </w:r>
      <w:proofErr w:type="spellStart"/>
      <w:r>
        <w:t>widderfaren</w:t>
      </w:r>
      <w:proofErr w:type="spellEnd"/>
      <w:r>
        <w:t xml:space="preserve">, die </w:t>
      </w:r>
      <w:proofErr w:type="spellStart"/>
      <w:r>
        <w:t>vns</w:t>
      </w:r>
      <w:proofErr w:type="spellEnd"/>
      <w:r>
        <w:t xml:space="preserve"> durch diese </w:t>
      </w:r>
      <w:proofErr w:type="spellStart"/>
      <w:r>
        <w:t>kyndtliche</w:t>
      </w:r>
      <w:proofErr w:type="spellEnd"/>
      <w:r>
        <w:t xml:space="preserve"> </w:t>
      </w:r>
      <w:proofErr w:type="spellStart"/>
      <w:r>
        <w:t>erscheynung</w:t>
      </w:r>
      <w:proofErr w:type="spellEnd"/>
      <w:r>
        <w:t xml:space="preserve"> </w:t>
      </w:r>
      <w:proofErr w:type="spellStart"/>
      <w:r>
        <w:t>diesses</w:t>
      </w:r>
      <w:proofErr w:type="spellEnd"/>
      <w:r>
        <w:t xml:space="preserve"> großen Gottes erworben ist.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6BA43E67" w14:textId="77777777" w:rsidR="002A66D7" w:rsidRDefault="002A66D7" w:rsidP="002A66D7">
      <w:pPr>
        <w:pStyle w:val="StandardWeb"/>
      </w:pPr>
      <w:r>
        <w:rPr>
          <w:rStyle w:val="Fett"/>
          <w:rFonts w:eastAsiaTheme="majorEastAsia"/>
        </w:rPr>
        <w:t xml:space="preserve">Die S. Stephani </w:t>
      </w:r>
      <w:proofErr w:type="spellStart"/>
      <w:r>
        <w:rPr>
          <w:rStyle w:val="Fett"/>
          <w:rFonts w:eastAsiaTheme="majorEastAsia"/>
        </w:rPr>
        <w:t>prothomartyris</w:t>
      </w:r>
      <w:proofErr w:type="spellEnd"/>
      <w:r>
        <w:rPr>
          <w:rStyle w:val="Fett"/>
          <w:rFonts w:eastAsiaTheme="majorEastAsia"/>
        </w:rPr>
        <w:t>.</w:t>
      </w:r>
      <w:r>
        <w:t xml:space="preserve"> </w:t>
      </w:r>
    </w:p>
    <w:p w14:paraId="16FAEC8F" w14:textId="77777777" w:rsidR="002A66D7" w:rsidRDefault="002A66D7" w:rsidP="002A66D7">
      <w:pPr>
        <w:pStyle w:val="StandardWeb"/>
      </w:pPr>
      <w:proofErr w:type="spellStart"/>
      <w:r>
        <w:t>Barmhertziger</w:t>
      </w:r>
      <w:proofErr w:type="spellEnd"/>
      <w:r>
        <w:t xml:space="preserve"> Her Jesu Christe, der du </w:t>
      </w:r>
      <w:proofErr w:type="spellStart"/>
      <w:r>
        <w:t>vns</w:t>
      </w:r>
      <w:proofErr w:type="spellEnd"/>
      <w:r>
        <w:t xml:space="preserve"> am heiligen Stephano </w:t>
      </w:r>
      <w:proofErr w:type="spellStart"/>
      <w:r>
        <w:t>eyn</w:t>
      </w:r>
      <w:proofErr w:type="spellEnd"/>
      <w:r>
        <w:t xml:space="preserve"> </w:t>
      </w:r>
      <w:proofErr w:type="spellStart"/>
      <w:r>
        <w:t>exempel</w:t>
      </w:r>
      <w:proofErr w:type="spellEnd"/>
      <w:r>
        <w:t xml:space="preserve"> des aller </w:t>
      </w:r>
      <w:proofErr w:type="spellStart"/>
      <w:r>
        <w:t>hochsten</w:t>
      </w:r>
      <w:proofErr w:type="spellEnd"/>
      <w:r>
        <w:t xml:space="preserve"> </w:t>
      </w:r>
      <w:proofErr w:type="spellStart"/>
      <w:r>
        <w:t>glaubens</w:t>
      </w:r>
      <w:proofErr w:type="spellEnd"/>
      <w:r>
        <w:t xml:space="preserve"> angezeiget </w:t>
      </w:r>
      <w:proofErr w:type="spellStart"/>
      <w:r>
        <w:t>haist</w:t>
      </w:r>
      <w:proofErr w:type="spellEnd"/>
      <w:r>
        <w:t xml:space="preserve">, daß ehr </w:t>
      </w:r>
      <w:proofErr w:type="spellStart"/>
      <w:r>
        <w:t>deyne</w:t>
      </w:r>
      <w:proofErr w:type="spellEnd"/>
      <w:r>
        <w:t xml:space="preserve"> </w:t>
      </w:r>
      <w:proofErr w:type="spellStart"/>
      <w:r>
        <w:t>gotliche</w:t>
      </w:r>
      <w:proofErr w:type="spellEnd"/>
      <w:r>
        <w:t xml:space="preserve"> </w:t>
      </w:r>
      <w:proofErr w:type="spellStart"/>
      <w:r>
        <w:t>warheidt</w:t>
      </w:r>
      <w:proofErr w:type="spellEnd"/>
      <w:r>
        <w:t xml:space="preserve"> </w:t>
      </w:r>
      <w:proofErr w:type="spellStart"/>
      <w:r>
        <w:t>myt</w:t>
      </w:r>
      <w:proofErr w:type="spellEnd"/>
      <w:r>
        <w:t xml:space="preserve"> </w:t>
      </w:r>
      <w:proofErr w:type="spellStart"/>
      <w:r>
        <w:t>seynem</w:t>
      </w:r>
      <w:proofErr w:type="spellEnd"/>
      <w:r>
        <w:t xml:space="preserve"> blute bezeuget </w:t>
      </w:r>
      <w:proofErr w:type="spellStart"/>
      <w:r>
        <w:t>vnd</w:t>
      </w:r>
      <w:proofErr w:type="spellEnd"/>
      <w:r>
        <w:t xml:space="preserve"> an </w:t>
      </w:r>
      <w:proofErr w:type="spellStart"/>
      <w:r>
        <w:t>seynem</w:t>
      </w:r>
      <w:proofErr w:type="spellEnd"/>
      <w:r>
        <w:t xml:space="preserve"> </w:t>
      </w:r>
      <w:proofErr w:type="spellStart"/>
      <w:r>
        <w:t>letzsten</w:t>
      </w:r>
      <w:proofErr w:type="spellEnd"/>
      <w:r>
        <w:t xml:space="preserve"> </w:t>
      </w:r>
      <w:proofErr w:type="spellStart"/>
      <w:r>
        <w:t>abscheidt</w:t>
      </w:r>
      <w:proofErr w:type="spellEnd"/>
      <w:r>
        <w:t xml:space="preserve"> auch </w:t>
      </w:r>
      <w:proofErr w:type="spellStart"/>
      <w:r>
        <w:t>fur</w:t>
      </w:r>
      <w:proofErr w:type="spellEnd"/>
      <w:r>
        <w:t xml:space="preserve"> </w:t>
      </w:r>
      <w:proofErr w:type="spellStart"/>
      <w:r>
        <w:t>seyne</w:t>
      </w:r>
      <w:proofErr w:type="spellEnd"/>
      <w:r>
        <w:t xml:space="preserve"> </w:t>
      </w:r>
      <w:proofErr w:type="spellStart"/>
      <w:r>
        <w:t>feynde</w:t>
      </w:r>
      <w:proofErr w:type="spellEnd"/>
      <w:r>
        <w:t xml:space="preserve"> gebeten </w:t>
      </w:r>
      <w:proofErr w:type="spellStart"/>
      <w:r>
        <w:t>hait</w:t>
      </w:r>
      <w:proofErr w:type="spellEnd"/>
      <w:r>
        <w:t xml:space="preserve">: Wir bitten, das du auch </w:t>
      </w:r>
      <w:proofErr w:type="spellStart"/>
      <w:r>
        <w:t>vns</w:t>
      </w:r>
      <w:proofErr w:type="spellEnd"/>
      <w:r>
        <w:t xml:space="preserve"> </w:t>
      </w:r>
      <w:proofErr w:type="spellStart"/>
      <w:r>
        <w:t>eyn</w:t>
      </w:r>
      <w:proofErr w:type="spellEnd"/>
      <w:r>
        <w:t xml:space="preserve"> solche </w:t>
      </w:r>
      <w:proofErr w:type="spellStart"/>
      <w:r>
        <w:t>bestendygkeit</w:t>
      </w:r>
      <w:proofErr w:type="spellEnd"/>
      <w:r>
        <w:t xml:space="preserve"> des </w:t>
      </w:r>
      <w:proofErr w:type="spellStart"/>
      <w:r>
        <w:t>glaubens</w:t>
      </w:r>
      <w:proofErr w:type="spellEnd"/>
      <w:r>
        <w:t xml:space="preserve"> verleihest, das </w:t>
      </w:r>
      <w:proofErr w:type="spellStart"/>
      <w:r>
        <w:t>wyr</w:t>
      </w:r>
      <w:proofErr w:type="spellEnd"/>
      <w:r>
        <w:t xml:space="preserve"> </w:t>
      </w:r>
      <w:proofErr w:type="spellStart"/>
      <w:r>
        <w:t>vmb</w:t>
      </w:r>
      <w:proofErr w:type="spellEnd"/>
      <w:r>
        <w:t xml:space="preserve"> des </w:t>
      </w:r>
      <w:proofErr w:type="spellStart"/>
      <w:r>
        <w:t>creutzes</w:t>
      </w:r>
      <w:proofErr w:type="spellEnd"/>
      <w:r>
        <w:t xml:space="preserve"> willen von </w:t>
      </w:r>
      <w:proofErr w:type="spellStart"/>
      <w:r>
        <w:t>dyner</w:t>
      </w:r>
      <w:proofErr w:type="spellEnd"/>
      <w:r>
        <w:t xml:space="preserve"> </w:t>
      </w:r>
      <w:proofErr w:type="spellStart"/>
      <w:r>
        <w:t>gotlichen</w:t>
      </w:r>
      <w:proofErr w:type="spellEnd"/>
      <w:r>
        <w:t xml:space="preserve"> </w:t>
      </w:r>
      <w:proofErr w:type="spellStart"/>
      <w:r>
        <w:t>warheid</w:t>
      </w:r>
      <w:proofErr w:type="spellEnd"/>
      <w:r>
        <w:t xml:space="preserve"> nicht </w:t>
      </w:r>
      <w:proofErr w:type="spellStart"/>
      <w:r>
        <w:t>zuruck</w:t>
      </w:r>
      <w:proofErr w:type="spellEnd"/>
      <w:r>
        <w:t xml:space="preserve"> </w:t>
      </w:r>
      <w:proofErr w:type="spellStart"/>
      <w:r>
        <w:t>tredten</w:t>
      </w:r>
      <w:proofErr w:type="spellEnd"/>
      <w:r>
        <w:t xml:space="preserve">, das wir auch die </w:t>
      </w:r>
      <w:proofErr w:type="spellStart"/>
      <w:r>
        <w:t>boßheit</w:t>
      </w:r>
      <w:proofErr w:type="spellEnd"/>
      <w:r>
        <w:t xml:space="preserve"> </w:t>
      </w:r>
      <w:proofErr w:type="spellStart"/>
      <w:r>
        <w:t>vnser</w:t>
      </w:r>
      <w:proofErr w:type="spellEnd"/>
      <w:r>
        <w:t xml:space="preserve"> </w:t>
      </w:r>
      <w:proofErr w:type="spellStart"/>
      <w:r>
        <w:t>feynde</w:t>
      </w:r>
      <w:proofErr w:type="spellEnd"/>
      <w:r>
        <w:t xml:space="preserve"> </w:t>
      </w:r>
      <w:proofErr w:type="spellStart"/>
      <w:r>
        <w:t>vnd</w:t>
      </w:r>
      <w:proofErr w:type="spellEnd"/>
      <w:r>
        <w:t xml:space="preserve"> </w:t>
      </w:r>
      <w:proofErr w:type="spellStart"/>
      <w:r>
        <w:t>widdersacher</w:t>
      </w:r>
      <w:proofErr w:type="spellEnd"/>
      <w:r>
        <w:t xml:space="preserve"> </w:t>
      </w:r>
      <w:proofErr w:type="spellStart"/>
      <w:r>
        <w:t>myt</w:t>
      </w:r>
      <w:proofErr w:type="spellEnd"/>
      <w:r>
        <w:t xml:space="preserve"> </w:t>
      </w:r>
      <w:proofErr w:type="spellStart"/>
      <w:r>
        <w:t>gedult</w:t>
      </w:r>
      <w:proofErr w:type="spellEnd"/>
      <w:r>
        <w:t xml:space="preserve"> </w:t>
      </w:r>
      <w:proofErr w:type="spellStart"/>
      <w:r>
        <w:t>vnd</w:t>
      </w:r>
      <w:proofErr w:type="spellEnd"/>
      <w:r>
        <w:t xml:space="preserve"> </w:t>
      </w:r>
      <w:proofErr w:type="spellStart"/>
      <w:r>
        <w:t>sanfftmut</w:t>
      </w:r>
      <w:proofErr w:type="spellEnd"/>
      <w:r>
        <w:t xml:space="preserve"> des </w:t>
      </w:r>
      <w:proofErr w:type="spellStart"/>
      <w:r>
        <w:t>geistes</w:t>
      </w:r>
      <w:proofErr w:type="spellEnd"/>
      <w:r>
        <w:t xml:space="preserve"> </w:t>
      </w:r>
      <w:proofErr w:type="spellStart"/>
      <w:r>
        <w:t>mugen</w:t>
      </w:r>
      <w:proofErr w:type="spellEnd"/>
      <w:r>
        <w:t xml:space="preserve"> vertragen </w:t>
      </w:r>
      <w:proofErr w:type="spellStart"/>
      <w:r>
        <w:t>vnd</w:t>
      </w:r>
      <w:proofErr w:type="spellEnd"/>
      <w:r>
        <w:t xml:space="preserve"> </w:t>
      </w:r>
      <w:proofErr w:type="spellStart"/>
      <w:r>
        <w:t>vns</w:t>
      </w:r>
      <w:proofErr w:type="spellEnd"/>
      <w:r>
        <w:t xml:space="preserve"> zu </w:t>
      </w:r>
      <w:proofErr w:type="spellStart"/>
      <w:r>
        <w:t>keyner</w:t>
      </w:r>
      <w:proofErr w:type="spellEnd"/>
      <w:r>
        <w:t xml:space="preserve"> </w:t>
      </w:r>
      <w:proofErr w:type="spellStart"/>
      <w:r>
        <w:t>rach</w:t>
      </w:r>
      <w:proofErr w:type="spellEnd"/>
      <w:r>
        <w:t xml:space="preserve"> </w:t>
      </w:r>
      <w:proofErr w:type="spellStart"/>
      <w:r>
        <w:t>adder</w:t>
      </w:r>
      <w:proofErr w:type="spellEnd"/>
      <w:r>
        <w:t xml:space="preserve"> </w:t>
      </w:r>
      <w:proofErr w:type="spellStart"/>
      <w:r>
        <w:t>vngedult</w:t>
      </w:r>
      <w:proofErr w:type="spellEnd"/>
      <w:r>
        <w:t xml:space="preserve"> </w:t>
      </w:r>
      <w:proofErr w:type="spellStart"/>
      <w:r>
        <w:t>reitzen</w:t>
      </w:r>
      <w:proofErr w:type="spellEnd"/>
      <w:r>
        <w:t xml:space="preserve"> lassen, sondern nach </w:t>
      </w:r>
      <w:proofErr w:type="spellStart"/>
      <w:r>
        <w:t>deyner</w:t>
      </w:r>
      <w:proofErr w:type="spellEnd"/>
      <w:r>
        <w:t xml:space="preserve"> </w:t>
      </w:r>
      <w:proofErr w:type="spellStart"/>
      <w:r>
        <w:t>lere</w:t>
      </w:r>
      <w:proofErr w:type="spellEnd"/>
      <w:r>
        <w:t xml:space="preserve"> </w:t>
      </w:r>
      <w:proofErr w:type="spellStart"/>
      <w:r>
        <w:t>vnd</w:t>
      </w:r>
      <w:proofErr w:type="spellEnd"/>
      <w:r>
        <w:t xml:space="preserve"> </w:t>
      </w:r>
      <w:proofErr w:type="spellStart"/>
      <w:r>
        <w:t>exempel</w:t>
      </w:r>
      <w:proofErr w:type="spellEnd"/>
      <w:r>
        <w:t xml:space="preserve"> </w:t>
      </w:r>
      <w:proofErr w:type="spellStart"/>
      <w:r>
        <w:t>fur</w:t>
      </w:r>
      <w:proofErr w:type="spellEnd"/>
      <w:r>
        <w:t xml:space="preserve"> ihre </w:t>
      </w:r>
      <w:proofErr w:type="spellStart"/>
      <w:r>
        <w:t>vnwissenheit</w:t>
      </w:r>
      <w:proofErr w:type="spellEnd"/>
      <w:r>
        <w:t xml:space="preserve"> </w:t>
      </w:r>
      <w:proofErr w:type="spellStart"/>
      <w:r>
        <w:t>trewlich</w:t>
      </w:r>
      <w:proofErr w:type="spellEnd"/>
      <w:r>
        <w:t xml:space="preserve"> beten.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3351D63C" w14:textId="77777777" w:rsidR="002A66D7" w:rsidRDefault="002A66D7" w:rsidP="002A66D7">
      <w:pPr>
        <w:pStyle w:val="StandardWeb"/>
      </w:pPr>
      <w:r>
        <w:rPr>
          <w:rStyle w:val="Fett"/>
          <w:rFonts w:eastAsiaTheme="majorEastAsia"/>
        </w:rPr>
        <w:t xml:space="preserve">Die Epiphanie </w:t>
      </w:r>
      <w:proofErr w:type="spellStart"/>
      <w:r>
        <w:rPr>
          <w:rStyle w:val="Fett"/>
          <w:rFonts w:eastAsiaTheme="majorEastAsia"/>
        </w:rPr>
        <w:t>domini</w:t>
      </w:r>
      <w:proofErr w:type="spellEnd"/>
      <w:r>
        <w:rPr>
          <w:rStyle w:val="Fett"/>
          <w:rFonts w:eastAsiaTheme="majorEastAsia"/>
        </w:rPr>
        <w:t xml:space="preserve"> ad </w:t>
      </w:r>
      <w:proofErr w:type="spellStart"/>
      <w:r>
        <w:rPr>
          <w:rStyle w:val="Fett"/>
          <w:rFonts w:eastAsiaTheme="majorEastAsia"/>
        </w:rPr>
        <w:t>primas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 xml:space="preserve"> et </w:t>
      </w:r>
      <w:proofErr w:type="spellStart"/>
      <w:r>
        <w:rPr>
          <w:rStyle w:val="Fett"/>
          <w:rFonts w:eastAsiaTheme="majorEastAsia"/>
        </w:rPr>
        <w:t>Matutinas</w:t>
      </w:r>
      <w:proofErr w:type="spellEnd"/>
      <w:r>
        <w:rPr>
          <w:rStyle w:val="Fett"/>
          <w:rFonts w:eastAsiaTheme="majorEastAsia"/>
        </w:rPr>
        <w:t>.</w:t>
      </w:r>
      <w:r>
        <w:t xml:space="preserve"> </w:t>
      </w:r>
    </w:p>
    <w:p w14:paraId="65947CAF" w14:textId="77777777" w:rsidR="002A66D7" w:rsidRDefault="002A66D7" w:rsidP="002A66D7">
      <w:pPr>
        <w:pStyle w:val="StandardWeb"/>
      </w:pPr>
      <w:proofErr w:type="spellStart"/>
      <w:r>
        <w:t>Almechtiger</w:t>
      </w:r>
      <w:proofErr w:type="spellEnd"/>
      <w:r>
        <w:t xml:space="preserve">, ewiger </w:t>
      </w:r>
      <w:proofErr w:type="spellStart"/>
      <w:r>
        <w:t>Got</w:t>
      </w:r>
      <w:proofErr w:type="spellEnd"/>
      <w:r>
        <w:t xml:space="preserve">, der du die </w:t>
      </w:r>
      <w:proofErr w:type="spellStart"/>
      <w:r>
        <w:t>irstlynge</w:t>
      </w:r>
      <w:proofErr w:type="spellEnd"/>
      <w:r>
        <w:t xml:space="preserve"> der </w:t>
      </w:r>
      <w:proofErr w:type="spellStart"/>
      <w:r>
        <w:t>heyden</w:t>
      </w:r>
      <w:proofErr w:type="spellEnd"/>
      <w:r>
        <w:t xml:space="preserve"> </w:t>
      </w:r>
      <w:proofErr w:type="spellStart"/>
      <w:r>
        <w:t>dynen</w:t>
      </w:r>
      <w:proofErr w:type="spellEnd"/>
      <w:r>
        <w:t xml:space="preserve"> </w:t>
      </w:r>
      <w:proofErr w:type="spellStart"/>
      <w:r>
        <w:t>eyngepornen</w:t>
      </w:r>
      <w:proofErr w:type="spellEnd"/>
      <w:r>
        <w:t xml:space="preserve"> Sohn anzubeten </w:t>
      </w:r>
      <w:proofErr w:type="spellStart"/>
      <w:r>
        <w:t>auß</w:t>
      </w:r>
      <w:proofErr w:type="spellEnd"/>
      <w:r>
        <w:t xml:space="preserve"> </w:t>
      </w:r>
      <w:proofErr w:type="spellStart"/>
      <w:r>
        <w:t>frombden</w:t>
      </w:r>
      <w:proofErr w:type="spellEnd"/>
      <w:r>
        <w:t xml:space="preserve"> landen durch </w:t>
      </w:r>
      <w:proofErr w:type="spellStart"/>
      <w:r>
        <w:t>eynen</w:t>
      </w:r>
      <w:proofErr w:type="spellEnd"/>
      <w:r>
        <w:t xml:space="preserve"> </w:t>
      </w:r>
      <w:proofErr w:type="spellStart"/>
      <w:r>
        <w:t>newen</w:t>
      </w:r>
      <w:proofErr w:type="spellEnd"/>
      <w:r>
        <w:t xml:space="preserve"> </w:t>
      </w:r>
      <w:proofErr w:type="spellStart"/>
      <w:r>
        <w:t>stern</w:t>
      </w:r>
      <w:proofErr w:type="spellEnd"/>
      <w:r>
        <w:t xml:space="preserve"> wunderlich </w:t>
      </w:r>
      <w:proofErr w:type="spellStart"/>
      <w:r>
        <w:t>beruffen</w:t>
      </w:r>
      <w:proofErr w:type="spellEnd"/>
      <w:r>
        <w:t xml:space="preserve"> </w:t>
      </w:r>
      <w:proofErr w:type="spellStart"/>
      <w:r>
        <w:t>hayst</w:t>
      </w:r>
      <w:proofErr w:type="spellEnd"/>
      <w:r>
        <w:t xml:space="preserve">, </w:t>
      </w:r>
      <w:proofErr w:type="spellStart"/>
      <w:r>
        <w:t>vnd</w:t>
      </w:r>
      <w:proofErr w:type="spellEnd"/>
      <w:r>
        <w:t xml:space="preserve"> sie durch die </w:t>
      </w:r>
      <w:proofErr w:type="spellStart"/>
      <w:r>
        <w:t>creaturen</w:t>
      </w:r>
      <w:proofErr w:type="spellEnd"/>
      <w:r>
        <w:t xml:space="preserve"> </w:t>
      </w:r>
      <w:proofErr w:type="spellStart"/>
      <w:r>
        <w:t>dießes</w:t>
      </w:r>
      <w:proofErr w:type="spellEnd"/>
      <w:r>
        <w:t xml:space="preserve"> </w:t>
      </w:r>
      <w:proofErr w:type="spellStart"/>
      <w:r>
        <w:t>hymlischen</w:t>
      </w:r>
      <w:proofErr w:type="spellEnd"/>
      <w:r>
        <w:t xml:space="preserve"> </w:t>
      </w:r>
      <w:proofErr w:type="spellStart"/>
      <w:r>
        <w:t>liechtes</w:t>
      </w:r>
      <w:proofErr w:type="spellEnd"/>
      <w:r>
        <w:t xml:space="preserve"> zu dem waren </w:t>
      </w:r>
      <w:proofErr w:type="spellStart"/>
      <w:r>
        <w:t>liecht</w:t>
      </w:r>
      <w:proofErr w:type="spellEnd"/>
      <w:r>
        <w:t xml:space="preserve">, </w:t>
      </w:r>
      <w:proofErr w:type="spellStart"/>
      <w:r>
        <w:t>beid</w:t>
      </w:r>
      <w:proofErr w:type="spellEnd"/>
      <w:r>
        <w:t xml:space="preserve"> </w:t>
      </w:r>
      <w:proofErr w:type="spellStart"/>
      <w:r>
        <w:t>dynes</w:t>
      </w:r>
      <w:proofErr w:type="spellEnd"/>
      <w:r>
        <w:t xml:space="preserve"> </w:t>
      </w:r>
      <w:proofErr w:type="spellStart"/>
      <w:r>
        <w:t>gotlichen</w:t>
      </w:r>
      <w:proofErr w:type="spellEnd"/>
      <w:r>
        <w:t xml:space="preserve"> </w:t>
      </w:r>
      <w:proofErr w:type="spellStart"/>
      <w:r>
        <w:t>worts</w:t>
      </w:r>
      <w:proofErr w:type="spellEnd"/>
      <w:r>
        <w:t xml:space="preserve"> </w:t>
      </w:r>
      <w:proofErr w:type="spellStart"/>
      <w:r>
        <w:t>vnd</w:t>
      </w:r>
      <w:proofErr w:type="spellEnd"/>
      <w:r>
        <w:t xml:space="preserve"> </w:t>
      </w:r>
      <w:proofErr w:type="spellStart"/>
      <w:r>
        <w:t>deynes</w:t>
      </w:r>
      <w:proofErr w:type="spellEnd"/>
      <w:r>
        <w:t xml:space="preserve"> lieben Sohnes, geleitet: Wir bitten, das du </w:t>
      </w:r>
      <w:proofErr w:type="spellStart"/>
      <w:r>
        <w:t>dynen</w:t>
      </w:r>
      <w:proofErr w:type="spellEnd"/>
      <w:r>
        <w:t xml:space="preserve"> </w:t>
      </w:r>
      <w:proofErr w:type="spellStart"/>
      <w:r>
        <w:t>außerwelten</w:t>
      </w:r>
      <w:proofErr w:type="spellEnd"/>
      <w:r>
        <w:t xml:space="preserve">, </w:t>
      </w:r>
      <w:proofErr w:type="spellStart"/>
      <w:r>
        <w:t>wilche</w:t>
      </w:r>
      <w:proofErr w:type="spellEnd"/>
      <w:r>
        <w:t xml:space="preserve"> du </w:t>
      </w:r>
      <w:proofErr w:type="spellStart"/>
      <w:r>
        <w:t>auß</w:t>
      </w:r>
      <w:proofErr w:type="spellEnd"/>
      <w:r>
        <w:t xml:space="preserve"> den schrecklichen </w:t>
      </w:r>
      <w:proofErr w:type="spellStart"/>
      <w:r>
        <w:t>fynsternyssen</w:t>
      </w:r>
      <w:proofErr w:type="spellEnd"/>
      <w:r>
        <w:t xml:space="preserve"> des </w:t>
      </w:r>
      <w:proofErr w:type="spellStart"/>
      <w:r>
        <w:t>vnglaubens</w:t>
      </w:r>
      <w:proofErr w:type="spellEnd"/>
      <w:r>
        <w:t xml:space="preserve"> </w:t>
      </w:r>
      <w:proofErr w:type="spellStart"/>
      <w:r>
        <w:t>vnd</w:t>
      </w:r>
      <w:proofErr w:type="spellEnd"/>
      <w:r>
        <w:t xml:space="preserve"> viel greulicher </w:t>
      </w:r>
      <w:proofErr w:type="spellStart"/>
      <w:r>
        <w:t>svnden</w:t>
      </w:r>
      <w:proofErr w:type="spellEnd"/>
      <w:r>
        <w:t xml:space="preserve"> errettet, </w:t>
      </w:r>
      <w:proofErr w:type="spellStart"/>
      <w:r>
        <w:t>vnd</w:t>
      </w:r>
      <w:proofErr w:type="spellEnd"/>
      <w:r>
        <w:t xml:space="preserve"> zu dem wunderbaren </w:t>
      </w:r>
      <w:proofErr w:type="spellStart"/>
      <w:r>
        <w:t>liecht</w:t>
      </w:r>
      <w:proofErr w:type="spellEnd"/>
      <w:r>
        <w:t xml:space="preserve"> </w:t>
      </w:r>
      <w:proofErr w:type="spellStart"/>
      <w:r>
        <w:t>deyner</w:t>
      </w:r>
      <w:proofErr w:type="spellEnd"/>
      <w:r>
        <w:t xml:space="preserve"> </w:t>
      </w:r>
      <w:proofErr w:type="spellStart"/>
      <w:r>
        <w:t>gnaden</w:t>
      </w:r>
      <w:proofErr w:type="spellEnd"/>
      <w:r>
        <w:t xml:space="preserve"> </w:t>
      </w:r>
      <w:proofErr w:type="spellStart"/>
      <w:r>
        <w:t>beruffen</w:t>
      </w:r>
      <w:proofErr w:type="spellEnd"/>
      <w:r>
        <w:t xml:space="preserve"> hast, </w:t>
      </w:r>
      <w:proofErr w:type="spellStart"/>
      <w:r>
        <w:t>yn</w:t>
      </w:r>
      <w:proofErr w:type="spellEnd"/>
      <w:r>
        <w:t xml:space="preserve"> der dicken </w:t>
      </w:r>
      <w:proofErr w:type="spellStart"/>
      <w:r>
        <w:t>fynsternyß</w:t>
      </w:r>
      <w:proofErr w:type="spellEnd"/>
      <w:r>
        <w:t xml:space="preserve"> </w:t>
      </w:r>
      <w:proofErr w:type="spellStart"/>
      <w:r>
        <w:t>dysser</w:t>
      </w:r>
      <w:proofErr w:type="spellEnd"/>
      <w:r>
        <w:t xml:space="preserve"> </w:t>
      </w:r>
      <w:proofErr w:type="spellStart"/>
      <w:r>
        <w:t>blynden</w:t>
      </w:r>
      <w:proofErr w:type="spellEnd"/>
      <w:r>
        <w:t xml:space="preserve"> </w:t>
      </w:r>
      <w:proofErr w:type="spellStart"/>
      <w:r>
        <w:t>welt</w:t>
      </w:r>
      <w:proofErr w:type="spellEnd"/>
      <w:r>
        <w:t xml:space="preserve"> allezeit den </w:t>
      </w:r>
      <w:proofErr w:type="spellStart"/>
      <w:r>
        <w:t>stern</w:t>
      </w:r>
      <w:proofErr w:type="spellEnd"/>
      <w:r>
        <w:t xml:space="preserve"> </w:t>
      </w:r>
      <w:proofErr w:type="spellStart"/>
      <w:r>
        <w:t>dynes</w:t>
      </w:r>
      <w:proofErr w:type="spellEnd"/>
      <w:r>
        <w:t xml:space="preserve"> heiligen </w:t>
      </w:r>
      <w:proofErr w:type="spellStart"/>
      <w:r>
        <w:t>Euangelii</w:t>
      </w:r>
      <w:proofErr w:type="spellEnd"/>
      <w:r>
        <w:t xml:space="preserve"> zu </w:t>
      </w:r>
      <w:proofErr w:type="spellStart"/>
      <w:r>
        <w:t>schawen</w:t>
      </w:r>
      <w:proofErr w:type="spellEnd"/>
      <w:r>
        <w:t xml:space="preserve"> gebest, das sie nach desselbigen </w:t>
      </w:r>
      <w:proofErr w:type="spellStart"/>
      <w:r>
        <w:t>anleutung</w:t>
      </w:r>
      <w:proofErr w:type="spellEnd"/>
      <w:r>
        <w:t xml:space="preserve"> </w:t>
      </w:r>
      <w:proofErr w:type="spellStart"/>
      <w:r>
        <w:t>deyne</w:t>
      </w:r>
      <w:proofErr w:type="spellEnd"/>
      <w:r>
        <w:t xml:space="preserve"> </w:t>
      </w:r>
      <w:proofErr w:type="spellStart"/>
      <w:r>
        <w:t>vnbegreyffliche</w:t>
      </w:r>
      <w:proofErr w:type="spellEnd"/>
      <w:r>
        <w:t xml:space="preserve"> </w:t>
      </w:r>
      <w:proofErr w:type="spellStart"/>
      <w:r>
        <w:t>clarheit</w:t>
      </w:r>
      <w:proofErr w:type="spellEnd"/>
      <w:r>
        <w:t xml:space="preserve"> </w:t>
      </w:r>
      <w:proofErr w:type="spellStart"/>
      <w:r>
        <w:t>itzvnd</w:t>
      </w:r>
      <w:proofErr w:type="spellEnd"/>
      <w:r>
        <w:t xml:space="preserve"> </w:t>
      </w:r>
      <w:proofErr w:type="spellStart"/>
      <w:r>
        <w:t>ym</w:t>
      </w:r>
      <w:proofErr w:type="spellEnd"/>
      <w:r>
        <w:t xml:space="preserve"> glauben </w:t>
      </w:r>
      <w:proofErr w:type="spellStart"/>
      <w:r>
        <w:t>vnd</w:t>
      </w:r>
      <w:proofErr w:type="spellEnd"/>
      <w:r>
        <w:t xml:space="preserve"> hernachmals </w:t>
      </w:r>
      <w:proofErr w:type="spellStart"/>
      <w:r>
        <w:t>yn</w:t>
      </w:r>
      <w:proofErr w:type="spellEnd"/>
      <w:r>
        <w:t xml:space="preserve"> </w:t>
      </w:r>
      <w:proofErr w:type="spellStart"/>
      <w:r>
        <w:t>auffgedeckter</w:t>
      </w:r>
      <w:proofErr w:type="spellEnd"/>
      <w:r>
        <w:t xml:space="preserve"> </w:t>
      </w:r>
      <w:proofErr w:type="spellStart"/>
      <w:r>
        <w:t>beschawung</w:t>
      </w:r>
      <w:proofErr w:type="spellEnd"/>
      <w:r>
        <w:t xml:space="preserve"> </w:t>
      </w:r>
      <w:proofErr w:type="spellStart"/>
      <w:r>
        <w:t>frolich</w:t>
      </w:r>
      <w:proofErr w:type="spellEnd"/>
      <w:r>
        <w:t xml:space="preserve"> empfahen </w:t>
      </w:r>
      <w:proofErr w:type="spellStart"/>
      <w:r>
        <w:t>mugen</w:t>
      </w:r>
      <w:proofErr w:type="spellEnd"/>
      <w:r>
        <w:t xml:space="preserve">.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0C802AF5" w14:textId="77777777" w:rsidR="002A66D7" w:rsidRDefault="002A66D7" w:rsidP="002A66D7">
      <w:pPr>
        <w:pStyle w:val="StandardWeb"/>
      </w:pPr>
      <w:r>
        <w:rPr>
          <w:rStyle w:val="Fett"/>
          <w:rFonts w:eastAsiaTheme="majorEastAsia"/>
        </w:rPr>
        <w:t xml:space="preserve">Die </w:t>
      </w:r>
      <w:proofErr w:type="spellStart"/>
      <w:r>
        <w:rPr>
          <w:rStyle w:val="Fett"/>
          <w:rFonts w:eastAsiaTheme="majorEastAsia"/>
        </w:rPr>
        <w:t>Purificationis</w:t>
      </w:r>
      <w:proofErr w:type="spellEnd"/>
      <w:r>
        <w:rPr>
          <w:rStyle w:val="Fett"/>
          <w:rFonts w:eastAsiaTheme="majorEastAsia"/>
        </w:rPr>
        <w:t xml:space="preserve"> Marie ad </w:t>
      </w:r>
      <w:proofErr w:type="spellStart"/>
      <w:r>
        <w:rPr>
          <w:rStyle w:val="Fett"/>
          <w:rFonts w:eastAsiaTheme="majorEastAsia"/>
        </w:rPr>
        <w:t>vtrasque</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2BFCA344" w14:textId="77777777" w:rsidR="002A66D7" w:rsidRDefault="002A66D7" w:rsidP="002A66D7">
      <w:pPr>
        <w:pStyle w:val="StandardWeb"/>
      </w:pPr>
      <w:proofErr w:type="spellStart"/>
      <w:r>
        <w:t>Barmhertziger</w:t>
      </w:r>
      <w:proofErr w:type="spellEnd"/>
      <w:r>
        <w:t xml:space="preserve"> Her Jesu Christe, der du </w:t>
      </w:r>
      <w:proofErr w:type="spellStart"/>
      <w:r>
        <w:t>dynen</w:t>
      </w:r>
      <w:proofErr w:type="spellEnd"/>
      <w:r>
        <w:t xml:space="preserve"> </w:t>
      </w:r>
      <w:proofErr w:type="spellStart"/>
      <w:r>
        <w:t>gleubigen</w:t>
      </w:r>
      <w:proofErr w:type="spellEnd"/>
      <w:r>
        <w:t xml:space="preserve"> </w:t>
      </w:r>
      <w:proofErr w:type="spellStart"/>
      <w:r>
        <w:t>troistlich</w:t>
      </w:r>
      <w:proofErr w:type="spellEnd"/>
      <w:r>
        <w:t xml:space="preserve"> </w:t>
      </w:r>
      <w:proofErr w:type="spellStart"/>
      <w:r>
        <w:t>verheyssen</w:t>
      </w:r>
      <w:proofErr w:type="spellEnd"/>
      <w:r>
        <w:t xml:space="preserve"> </w:t>
      </w:r>
      <w:proofErr w:type="spellStart"/>
      <w:r>
        <w:t>haist</w:t>
      </w:r>
      <w:proofErr w:type="spellEnd"/>
      <w:r>
        <w:t xml:space="preserve">, das sie den </w:t>
      </w:r>
      <w:proofErr w:type="spellStart"/>
      <w:r>
        <w:t>tod</w:t>
      </w:r>
      <w:proofErr w:type="spellEnd"/>
      <w:r>
        <w:t xml:space="preserve"> </w:t>
      </w:r>
      <w:proofErr w:type="spellStart"/>
      <w:r>
        <w:t>nymmer</w:t>
      </w:r>
      <w:proofErr w:type="spellEnd"/>
      <w:r>
        <w:t xml:space="preserve"> sehen </w:t>
      </w:r>
      <w:proofErr w:type="spellStart"/>
      <w:r>
        <w:t>edder</w:t>
      </w:r>
      <w:proofErr w:type="spellEnd"/>
      <w:r>
        <w:t xml:space="preserve"> schmecken sollen, sondern </w:t>
      </w:r>
      <w:proofErr w:type="spellStart"/>
      <w:r>
        <w:t>auff</w:t>
      </w:r>
      <w:proofErr w:type="spellEnd"/>
      <w:r>
        <w:t xml:space="preserve"> den glauben </w:t>
      </w:r>
      <w:proofErr w:type="spellStart"/>
      <w:r>
        <w:t>dynes</w:t>
      </w:r>
      <w:proofErr w:type="spellEnd"/>
      <w:r>
        <w:t xml:space="preserve"> </w:t>
      </w:r>
      <w:proofErr w:type="spellStart"/>
      <w:r>
        <w:t>worts</w:t>
      </w:r>
      <w:proofErr w:type="spellEnd"/>
      <w:r>
        <w:t xml:space="preserve"> </w:t>
      </w:r>
      <w:proofErr w:type="spellStart"/>
      <w:r>
        <w:t>frolich</w:t>
      </w:r>
      <w:proofErr w:type="spellEnd"/>
      <w:r>
        <w:t xml:space="preserve"> zum leben </w:t>
      </w:r>
      <w:proofErr w:type="spellStart"/>
      <w:r>
        <w:t>hyndurch</w:t>
      </w:r>
      <w:proofErr w:type="spellEnd"/>
      <w:r>
        <w:t xml:space="preserve"> </w:t>
      </w:r>
      <w:proofErr w:type="spellStart"/>
      <w:r>
        <w:t>dryngen</w:t>
      </w:r>
      <w:proofErr w:type="spellEnd"/>
      <w:r>
        <w:t xml:space="preserve">: </w:t>
      </w:r>
      <w:proofErr w:type="spellStart"/>
      <w:r>
        <w:t>Wyr</w:t>
      </w:r>
      <w:proofErr w:type="spellEnd"/>
      <w:r>
        <w:t xml:space="preserve"> bitten, das du </w:t>
      </w:r>
      <w:proofErr w:type="spellStart"/>
      <w:r>
        <w:t>vnser</w:t>
      </w:r>
      <w:proofErr w:type="spellEnd"/>
      <w:r>
        <w:t xml:space="preserve"> </w:t>
      </w:r>
      <w:proofErr w:type="spellStart"/>
      <w:r>
        <w:t>kleynmutige</w:t>
      </w:r>
      <w:proofErr w:type="spellEnd"/>
      <w:r>
        <w:t xml:space="preserve"> </w:t>
      </w:r>
      <w:proofErr w:type="spellStart"/>
      <w:r>
        <w:t>hertzen</w:t>
      </w:r>
      <w:proofErr w:type="spellEnd"/>
      <w:r>
        <w:t xml:space="preserve"> </w:t>
      </w:r>
      <w:proofErr w:type="spellStart"/>
      <w:r>
        <w:t>kegen</w:t>
      </w:r>
      <w:proofErr w:type="spellEnd"/>
      <w:r>
        <w:t xml:space="preserve"> </w:t>
      </w:r>
      <w:proofErr w:type="spellStart"/>
      <w:r>
        <w:t>diessen</w:t>
      </w:r>
      <w:proofErr w:type="spellEnd"/>
      <w:r>
        <w:t xml:space="preserve"> </w:t>
      </w:r>
      <w:proofErr w:type="spellStart"/>
      <w:r>
        <w:t>letzsten</w:t>
      </w:r>
      <w:proofErr w:type="spellEnd"/>
      <w:r>
        <w:t xml:space="preserve"> </w:t>
      </w:r>
      <w:proofErr w:type="spellStart"/>
      <w:r>
        <w:t>feyndt</w:t>
      </w:r>
      <w:proofErr w:type="spellEnd"/>
      <w:r>
        <w:t xml:space="preserve"> </w:t>
      </w:r>
      <w:proofErr w:type="spellStart"/>
      <w:r>
        <w:t>vnser</w:t>
      </w:r>
      <w:proofErr w:type="spellEnd"/>
      <w:r>
        <w:t xml:space="preserve"> </w:t>
      </w:r>
      <w:proofErr w:type="spellStart"/>
      <w:r>
        <w:t>seligkeit</w:t>
      </w:r>
      <w:proofErr w:type="spellEnd"/>
      <w:r>
        <w:t xml:space="preserve"> </w:t>
      </w:r>
      <w:proofErr w:type="spellStart"/>
      <w:r>
        <w:t>stercken</w:t>
      </w:r>
      <w:proofErr w:type="spellEnd"/>
      <w:r>
        <w:t xml:space="preserve"> wollest, das wir </w:t>
      </w:r>
      <w:proofErr w:type="spellStart"/>
      <w:r>
        <w:t>vbber</w:t>
      </w:r>
      <w:proofErr w:type="spellEnd"/>
      <w:r>
        <w:t xml:space="preserve"> </w:t>
      </w:r>
      <w:proofErr w:type="spellStart"/>
      <w:r>
        <w:t>seyner</w:t>
      </w:r>
      <w:proofErr w:type="spellEnd"/>
      <w:r>
        <w:t xml:space="preserve"> </w:t>
      </w:r>
      <w:proofErr w:type="spellStart"/>
      <w:r>
        <w:t>grymmigen</w:t>
      </w:r>
      <w:proofErr w:type="spellEnd"/>
      <w:r>
        <w:t xml:space="preserve"> </w:t>
      </w:r>
      <w:proofErr w:type="spellStart"/>
      <w:r>
        <w:t>bitterkeit</w:t>
      </w:r>
      <w:proofErr w:type="spellEnd"/>
      <w:r>
        <w:t xml:space="preserve"> nicht verzagen, sondern </w:t>
      </w:r>
      <w:proofErr w:type="spellStart"/>
      <w:r>
        <w:t>myt</w:t>
      </w:r>
      <w:proofErr w:type="spellEnd"/>
      <w:r>
        <w:t xml:space="preserve"> dem frommen Symeon </w:t>
      </w:r>
      <w:proofErr w:type="spellStart"/>
      <w:r>
        <w:t>auff</w:t>
      </w:r>
      <w:proofErr w:type="spellEnd"/>
      <w:r>
        <w:t xml:space="preserve"> die </w:t>
      </w:r>
      <w:proofErr w:type="spellStart"/>
      <w:r>
        <w:t>erkentnyß</w:t>
      </w:r>
      <w:proofErr w:type="spellEnd"/>
      <w:r>
        <w:t xml:space="preserve"> </w:t>
      </w:r>
      <w:proofErr w:type="spellStart"/>
      <w:r>
        <w:t>dynes</w:t>
      </w:r>
      <w:proofErr w:type="spellEnd"/>
      <w:r>
        <w:t xml:space="preserve"> werden </w:t>
      </w:r>
      <w:proofErr w:type="spellStart"/>
      <w:r>
        <w:t>heils</w:t>
      </w:r>
      <w:proofErr w:type="spellEnd"/>
      <w:r>
        <w:t xml:space="preserve"> </w:t>
      </w:r>
      <w:proofErr w:type="spellStart"/>
      <w:r>
        <w:t>seligklich</w:t>
      </w:r>
      <w:proofErr w:type="spellEnd"/>
      <w:r>
        <w:t xml:space="preserve"> </w:t>
      </w:r>
      <w:proofErr w:type="spellStart"/>
      <w:r>
        <w:t>entschlaffen</w:t>
      </w:r>
      <w:proofErr w:type="spellEnd"/>
      <w:r>
        <w:t xml:space="preserve"> </w:t>
      </w:r>
      <w:proofErr w:type="spellStart"/>
      <w:r>
        <w:t>vnd</w:t>
      </w:r>
      <w:proofErr w:type="spellEnd"/>
      <w:r>
        <w:t xml:space="preserve"> </w:t>
      </w:r>
      <w:proofErr w:type="spellStart"/>
      <w:r>
        <w:t>auß</w:t>
      </w:r>
      <w:proofErr w:type="spellEnd"/>
      <w:r>
        <w:t xml:space="preserve"> </w:t>
      </w:r>
      <w:proofErr w:type="spellStart"/>
      <w:r>
        <w:t>diessem</w:t>
      </w:r>
      <w:proofErr w:type="spellEnd"/>
      <w:r>
        <w:t xml:space="preserve"> elenden </w:t>
      </w:r>
      <w:proofErr w:type="spellStart"/>
      <w:r>
        <w:t>ymaerdal</w:t>
      </w:r>
      <w:proofErr w:type="spellEnd"/>
      <w:r>
        <w:t xml:space="preserve"> </w:t>
      </w:r>
      <w:proofErr w:type="spellStart"/>
      <w:r>
        <w:t>myt</w:t>
      </w:r>
      <w:proofErr w:type="spellEnd"/>
      <w:r>
        <w:t xml:space="preserve"> </w:t>
      </w:r>
      <w:proofErr w:type="spellStart"/>
      <w:r>
        <w:t>frid</w:t>
      </w:r>
      <w:proofErr w:type="spellEnd"/>
      <w:r>
        <w:t xml:space="preserve"> </w:t>
      </w:r>
      <w:proofErr w:type="spellStart"/>
      <w:r>
        <w:t>vnd</w:t>
      </w:r>
      <w:proofErr w:type="spellEnd"/>
      <w:r>
        <w:t xml:space="preserve"> </w:t>
      </w:r>
      <w:proofErr w:type="spellStart"/>
      <w:r>
        <w:t>freud</w:t>
      </w:r>
      <w:proofErr w:type="spellEnd"/>
      <w:r>
        <w:t xml:space="preserve"> von </w:t>
      </w:r>
      <w:proofErr w:type="spellStart"/>
      <w:r>
        <w:t>hynen</w:t>
      </w:r>
      <w:proofErr w:type="spellEnd"/>
      <w:r>
        <w:t xml:space="preserve"> </w:t>
      </w:r>
      <w:proofErr w:type="spellStart"/>
      <w:r>
        <w:t>faren</w:t>
      </w:r>
      <w:proofErr w:type="spellEnd"/>
      <w:r>
        <w:t xml:space="preserve">. </w:t>
      </w:r>
      <w:proofErr w:type="spellStart"/>
      <w:r>
        <w:t>Vmb</w:t>
      </w:r>
      <w:proofErr w:type="spellEnd"/>
      <w:r>
        <w:t xml:space="preserve"> </w:t>
      </w:r>
      <w:proofErr w:type="spellStart"/>
      <w:r>
        <w:t>dyner</w:t>
      </w:r>
      <w:proofErr w:type="spellEnd"/>
      <w:r>
        <w:t xml:space="preserve"> </w:t>
      </w:r>
      <w:proofErr w:type="spellStart"/>
      <w:r>
        <w:t>barmhertzigkeit</w:t>
      </w:r>
      <w:proofErr w:type="spellEnd"/>
      <w:r>
        <w:t xml:space="preserve"> rc. </w:t>
      </w:r>
    </w:p>
    <w:p w14:paraId="16102C44" w14:textId="77777777" w:rsidR="002A66D7" w:rsidRDefault="002A66D7" w:rsidP="002A66D7">
      <w:pPr>
        <w:pStyle w:val="StandardWeb"/>
      </w:pPr>
      <w:proofErr w:type="spellStart"/>
      <w:r>
        <w:rPr>
          <w:rStyle w:val="Fett"/>
          <w:rFonts w:eastAsiaTheme="majorEastAsia"/>
        </w:rPr>
        <w:t>Annunciationis</w:t>
      </w:r>
      <w:proofErr w:type="spellEnd"/>
      <w:r>
        <w:rPr>
          <w:rStyle w:val="Fett"/>
          <w:rFonts w:eastAsiaTheme="majorEastAsia"/>
        </w:rPr>
        <w:t xml:space="preserve"> Marie ad </w:t>
      </w:r>
      <w:proofErr w:type="spellStart"/>
      <w:r>
        <w:rPr>
          <w:rStyle w:val="Fett"/>
          <w:rFonts w:eastAsiaTheme="majorEastAsia"/>
        </w:rPr>
        <w:t>primas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057EE7E6" w14:textId="77777777" w:rsidR="002A66D7" w:rsidRDefault="002A66D7" w:rsidP="002A66D7">
      <w:pPr>
        <w:pStyle w:val="StandardWeb"/>
      </w:pPr>
      <w:proofErr w:type="spellStart"/>
      <w:r>
        <w:t>Barmhertziger</w:t>
      </w:r>
      <w:proofErr w:type="spellEnd"/>
      <w:r>
        <w:t xml:space="preserve">, </w:t>
      </w:r>
      <w:proofErr w:type="spellStart"/>
      <w:r>
        <w:t>gutiger</w:t>
      </w:r>
      <w:proofErr w:type="spellEnd"/>
      <w:r>
        <w:t xml:space="preserve"> </w:t>
      </w:r>
      <w:proofErr w:type="spellStart"/>
      <w:r>
        <w:t>Got</w:t>
      </w:r>
      <w:proofErr w:type="spellEnd"/>
      <w:r>
        <w:t xml:space="preserve">, der du nach </w:t>
      </w:r>
      <w:proofErr w:type="spellStart"/>
      <w:r>
        <w:t>dyner</w:t>
      </w:r>
      <w:proofErr w:type="spellEnd"/>
      <w:r>
        <w:t xml:space="preserve"> </w:t>
      </w:r>
      <w:proofErr w:type="spellStart"/>
      <w:r>
        <w:t>gotlichen</w:t>
      </w:r>
      <w:proofErr w:type="spellEnd"/>
      <w:r>
        <w:t xml:space="preserve"> </w:t>
      </w:r>
      <w:proofErr w:type="spellStart"/>
      <w:r>
        <w:t>verheischung</w:t>
      </w:r>
      <w:proofErr w:type="spellEnd"/>
      <w:r>
        <w:t xml:space="preserve"> den benedeiten samen des </w:t>
      </w:r>
      <w:proofErr w:type="spellStart"/>
      <w:r>
        <w:t>weybes</w:t>
      </w:r>
      <w:proofErr w:type="spellEnd"/>
      <w:r>
        <w:t xml:space="preserve"> </w:t>
      </w:r>
      <w:proofErr w:type="spellStart"/>
      <w:r>
        <w:t>durhc</w:t>
      </w:r>
      <w:proofErr w:type="spellEnd"/>
      <w:r>
        <w:t xml:space="preserve"> den </w:t>
      </w:r>
      <w:proofErr w:type="spellStart"/>
      <w:r>
        <w:t>taw</w:t>
      </w:r>
      <w:proofErr w:type="spellEnd"/>
      <w:r>
        <w:t xml:space="preserve"> des werden </w:t>
      </w:r>
      <w:proofErr w:type="spellStart"/>
      <w:r>
        <w:t>heilgen</w:t>
      </w:r>
      <w:proofErr w:type="spellEnd"/>
      <w:r>
        <w:t xml:space="preserve"> </w:t>
      </w:r>
      <w:proofErr w:type="spellStart"/>
      <w:r>
        <w:t>geistes</w:t>
      </w:r>
      <w:proofErr w:type="spellEnd"/>
      <w:r>
        <w:t xml:space="preserve"> vom </w:t>
      </w:r>
      <w:proofErr w:type="spellStart"/>
      <w:r>
        <w:t>naturlichen</w:t>
      </w:r>
      <w:proofErr w:type="spellEnd"/>
      <w:r>
        <w:t xml:space="preserve"> </w:t>
      </w:r>
      <w:proofErr w:type="spellStart"/>
      <w:r>
        <w:t>fleisch</w:t>
      </w:r>
      <w:proofErr w:type="spellEnd"/>
      <w:r>
        <w:t xml:space="preserve"> </w:t>
      </w:r>
      <w:proofErr w:type="spellStart"/>
      <w:r>
        <w:t>vnd</w:t>
      </w:r>
      <w:proofErr w:type="spellEnd"/>
      <w:r>
        <w:t xml:space="preserve"> </w:t>
      </w:r>
      <w:proofErr w:type="spellStart"/>
      <w:r>
        <w:t>blut</w:t>
      </w:r>
      <w:proofErr w:type="spellEnd"/>
      <w:r>
        <w:t xml:space="preserve"> der </w:t>
      </w:r>
      <w:proofErr w:type="spellStart"/>
      <w:r>
        <w:t>Jungfrawen</w:t>
      </w:r>
      <w:proofErr w:type="spellEnd"/>
      <w:r>
        <w:t xml:space="preserve"> Marien </w:t>
      </w:r>
      <w:proofErr w:type="spellStart"/>
      <w:r>
        <w:t>vbber</w:t>
      </w:r>
      <w:proofErr w:type="spellEnd"/>
      <w:r>
        <w:t xml:space="preserve"> alle </w:t>
      </w:r>
      <w:proofErr w:type="spellStart"/>
      <w:r>
        <w:t>natur</w:t>
      </w:r>
      <w:proofErr w:type="spellEnd"/>
      <w:r>
        <w:t xml:space="preserve"> </w:t>
      </w:r>
      <w:proofErr w:type="spellStart"/>
      <w:r>
        <w:t>heudzutage</w:t>
      </w:r>
      <w:proofErr w:type="spellEnd"/>
      <w:r>
        <w:t xml:space="preserve"> erweckt </w:t>
      </w:r>
      <w:proofErr w:type="spellStart"/>
      <w:r>
        <w:t>haist</w:t>
      </w:r>
      <w:proofErr w:type="spellEnd"/>
      <w:r>
        <w:t xml:space="preserve">, das er durch </w:t>
      </w:r>
      <w:proofErr w:type="spellStart"/>
      <w:r>
        <w:t>seyne</w:t>
      </w:r>
      <w:proofErr w:type="spellEnd"/>
      <w:r>
        <w:t xml:space="preserve"> </w:t>
      </w:r>
      <w:proofErr w:type="spellStart"/>
      <w:r>
        <w:t>gotliche</w:t>
      </w:r>
      <w:proofErr w:type="spellEnd"/>
      <w:r>
        <w:t xml:space="preserve"> </w:t>
      </w:r>
      <w:proofErr w:type="spellStart"/>
      <w:r>
        <w:t>crafft</w:t>
      </w:r>
      <w:proofErr w:type="spellEnd"/>
      <w:r>
        <w:t xml:space="preserve"> der alten schlangen ihren listigen </w:t>
      </w:r>
      <w:proofErr w:type="spellStart"/>
      <w:r>
        <w:t>kopff</w:t>
      </w:r>
      <w:proofErr w:type="spellEnd"/>
      <w:r>
        <w:t xml:space="preserve"> </w:t>
      </w:r>
      <w:proofErr w:type="spellStart"/>
      <w:r>
        <w:t>solte</w:t>
      </w:r>
      <w:proofErr w:type="spellEnd"/>
      <w:r>
        <w:t xml:space="preserve"> </w:t>
      </w:r>
      <w:proofErr w:type="spellStart"/>
      <w:r>
        <w:t>zutretten</w:t>
      </w:r>
      <w:proofErr w:type="spellEnd"/>
      <w:r>
        <w:t xml:space="preserve">: Verleihe, das </w:t>
      </w:r>
      <w:proofErr w:type="spellStart"/>
      <w:r>
        <w:t>wyr</w:t>
      </w:r>
      <w:proofErr w:type="spellEnd"/>
      <w:r>
        <w:t xml:space="preserve"> </w:t>
      </w:r>
      <w:proofErr w:type="spellStart"/>
      <w:r>
        <w:t>vnd</w:t>
      </w:r>
      <w:proofErr w:type="spellEnd"/>
      <w:r>
        <w:t xml:space="preserve"> dieser wunderbaren </w:t>
      </w:r>
      <w:proofErr w:type="spellStart"/>
      <w:r>
        <w:t>vereynygung</w:t>
      </w:r>
      <w:proofErr w:type="spellEnd"/>
      <w:r>
        <w:t xml:space="preserve"> </w:t>
      </w:r>
      <w:proofErr w:type="spellStart"/>
      <w:r>
        <w:t>dynes</w:t>
      </w:r>
      <w:proofErr w:type="spellEnd"/>
      <w:r>
        <w:t xml:space="preserve"> ewigen </w:t>
      </w:r>
      <w:proofErr w:type="spellStart"/>
      <w:r>
        <w:t>worts</w:t>
      </w:r>
      <w:proofErr w:type="spellEnd"/>
      <w:r>
        <w:t xml:space="preserve"> </w:t>
      </w:r>
      <w:proofErr w:type="spellStart"/>
      <w:r>
        <w:t>myt</w:t>
      </w:r>
      <w:proofErr w:type="spellEnd"/>
      <w:r>
        <w:t xml:space="preserve"> der waren </w:t>
      </w:r>
      <w:proofErr w:type="spellStart"/>
      <w:r>
        <w:t>mensheit</w:t>
      </w:r>
      <w:proofErr w:type="spellEnd"/>
      <w:r>
        <w:t xml:space="preserve"> allezeit </w:t>
      </w:r>
      <w:proofErr w:type="spellStart"/>
      <w:r>
        <w:t>yn</w:t>
      </w:r>
      <w:proofErr w:type="spellEnd"/>
      <w:r>
        <w:t xml:space="preserve"> </w:t>
      </w:r>
      <w:proofErr w:type="spellStart"/>
      <w:r>
        <w:t>gleubiger</w:t>
      </w:r>
      <w:proofErr w:type="spellEnd"/>
      <w:r>
        <w:t xml:space="preserve"> </w:t>
      </w:r>
      <w:proofErr w:type="spellStart"/>
      <w:r>
        <w:t>betrachtung</w:t>
      </w:r>
      <w:proofErr w:type="spellEnd"/>
      <w:r>
        <w:t xml:space="preserve"> </w:t>
      </w:r>
      <w:proofErr w:type="spellStart"/>
      <w:r>
        <w:t>erfrewen</w:t>
      </w:r>
      <w:proofErr w:type="spellEnd"/>
      <w:r>
        <w:t xml:space="preserve">, </w:t>
      </w:r>
      <w:proofErr w:type="spellStart"/>
      <w:r>
        <w:t>vnd</w:t>
      </w:r>
      <w:proofErr w:type="spellEnd"/>
      <w:r>
        <w:t xml:space="preserve"> </w:t>
      </w:r>
      <w:proofErr w:type="spellStart"/>
      <w:r>
        <w:t>dyß</w:t>
      </w:r>
      <w:proofErr w:type="spellEnd"/>
      <w:r>
        <w:t xml:space="preserve"> gnadenreiche </w:t>
      </w:r>
      <w:proofErr w:type="spellStart"/>
      <w:r>
        <w:t>gewechße</w:t>
      </w:r>
      <w:proofErr w:type="spellEnd"/>
      <w:r>
        <w:t xml:space="preserve"> Isai in aller </w:t>
      </w:r>
      <w:proofErr w:type="spellStart"/>
      <w:r>
        <w:t>gleubigen</w:t>
      </w:r>
      <w:proofErr w:type="spellEnd"/>
      <w:r>
        <w:t xml:space="preserve"> </w:t>
      </w:r>
      <w:proofErr w:type="spellStart"/>
      <w:r>
        <w:t>hertzen</w:t>
      </w:r>
      <w:proofErr w:type="spellEnd"/>
      <w:r>
        <w:t xml:space="preserve"> grüne </w:t>
      </w:r>
      <w:proofErr w:type="spellStart"/>
      <w:r>
        <w:t>vnd</w:t>
      </w:r>
      <w:proofErr w:type="spellEnd"/>
      <w:r>
        <w:t xml:space="preserve"> fruchtbar </w:t>
      </w:r>
      <w:proofErr w:type="spellStart"/>
      <w:r>
        <w:t>erfvnden</w:t>
      </w:r>
      <w:proofErr w:type="spellEnd"/>
      <w:r>
        <w:t xml:space="preserve"> werde, </w:t>
      </w:r>
      <w:proofErr w:type="spellStart"/>
      <w:r>
        <w:t>vnd</w:t>
      </w:r>
      <w:proofErr w:type="spellEnd"/>
      <w:r>
        <w:t xml:space="preserve"> wir den leiden Satan </w:t>
      </w:r>
      <w:proofErr w:type="spellStart"/>
      <w:r>
        <w:t>myt</w:t>
      </w:r>
      <w:proofErr w:type="spellEnd"/>
      <w:r>
        <w:t xml:space="preserve"> alle </w:t>
      </w:r>
      <w:proofErr w:type="spellStart"/>
      <w:r>
        <w:t>synen</w:t>
      </w:r>
      <w:proofErr w:type="spellEnd"/>
      <w:r>
        <w:t xml:space="preserve"> listen </w:t>
      </w:r>
      <w:proofErr w:type="spellStart"/>
      <w:r>
        <w:t>vnder</w:t>
      </w:r>
      <w:proofErr w:type="spellEnd"/>
      <w:r>
        <w:t xml:space="preserve"> </w:t>
      </w:r>
      <w:proofErr w:type="spellStart"/>
      <w:r>
        <w:t>vnßer</w:t>
      </w:r>
      <w:proofErr w:type="spellEnd"/>
      <w:r>
        <w:t xml:space="preserve"> fuße </w:t>
      </w:r>
      <w:proofErr w:type="spellStart"/>
      <w:r>
        <w:t>getreden</w:t>
      </w:r>
      <w:proofErr w:type="spellEnd"/>
      <w:r>
        <w:t xml:space="preserve"> </w:t>
      </w:r>
      <w:proofErr w:type="spellStart"/>
      <w:r>
        <w:t>mugen</w:t>
      </w:r>
      <w:proofErr w:type="spellEnd"/>
      <w:r>
        <w:t xml:space="preserve"> sehen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7093290F" w14:textId="77777777" w:rsidR="002A66D7" w:rsidRDefault="002A66D7" w:rsidP="002A66D7">
      <w:pPr>
        <w:pStyle w:val="StandardWeb"/>
      </w:pPr>
      <w:r>
        <w:rPr>
          <w:rStyle w:val="Fett"/>
          <w:rFonts w:eastAsiaTheme="majorEastAsia"/>
        </w:rPr>
        <w:t xml:space="preserve">Dominica Palmarum. Ad </w:t>
      </w:r>
      <w:proofErr w:type="spellStart"/>
      <w:r>
        <w:rPr>
          <w:rStyle w:val="Fett"/>
          <w:rFonts w:eastAsiaTheme="majorEastAsia"/>
        </w:rPr>
        <w:t>Matutinas</w:t>
      </w:r>
      <w:proofErr w:type="spellEnd"/>
      <w:r>
        <w:rPr>
          <w:rStyle w:val="Fett"/>
          <w:rFonts w:eastAsiaTheme="majorEastAsia"/>
        </w:rPr>
        <w:t xml:space="preserve"> et </w:t>
      </w:r>
      <w:proofErr w:type="spellStart"/>
      <w:r>
        <w:rPr>
          <w:rStyle w:val="Fett"/>
          <w:rFonts w:eastAsiaTheme="majorEastAsia"/>
        </w:rPr>
        <w:t>secvndas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589B21BA" w14:textId="77777777" w:rsidR="002A66D7" w:rsidRDefault="002A66D7" w:rsidP="002A66D7">
      <w:pPr>
        <w:pStyle w:val="StandardWeb"/>
      </w:pPr>
      <w:proofErr w:type="spellStart"/>
      <w:r>
        <w:t>Barmhertziger</w:t>
      </w:r>
      <w:proofErr w:type="spellEnd"/>
      <w:r>
        <w:t xml:space="preserve">, </w:t>
      </w:r>
      <w:proofErr w:type="spellStart"/>
      <w:r>
        <w:t>hymlisscher</w:t>
      </w:r>
      <w:proofErr w:type="spellEnd"/>
      <w:r>
        <w:t xml:space="preserve"> </w:t>
      </w:r>
      <w:proofErr w:type="spellStart"/>
      <w:r>
        <w:t>vatter</w:t>
      </w:r>
      <w:proofErr w:type="spellEnd"/>
      <w:r>
        <w:t xml:space="preserve">, der du </w:t>
      </w:r>
      <w:proofErr w:type="spellStart"/>
      <w:r>
        <w:t>heudt</w:t>
      </w:r>
      <w:proofErr w:type="spellEnd"/>
      <w:r>
        <w:t xml:space="preserve"> zu tage der Stad </w:t>
      </w:r>
      <w:proofErr w:type="spellStart"/>
      <w:r>
        <w:t>Hierusalem</w:t>
      </w:r>
      <w:proofErr w:type="spellEnd"/>
      <w:r>
        <w:t xml:space="preserve"> </w:t>
      </w:r>
      <w:proofErr w:type="spellStart"/>
      <w:r>
        <w:t>vnd</w:t>
      </w:r>
      <w:proofErr w:type="spellEnd"/>
      <w:r>
        <w:t xml:space="preserve"> allem Jüdischen </w:t>
      </w:r>
      <w:proofErr w:type="spellStart"/>
      <w:r>
        <w:t>volcke</w:t>
      </w:r>
      <w:proofErr w:type="spellEnd"/>
      <w:r>
        <w:t xml:space="preserve"> den waren </w:t>
      </w:r>
      <w:proofErr w:type="spellStart"/>
      <w:r>
        <w:t>messiam</w:t>
      </w:r>
      <w:proofErr w:type="spellEnd"/>
      <w:r>
        <w:t xml:space="preserve"> </w:t>
      </w:r>
      <w:proofErr w:type="spellStart"/>
      <w:r>
        <w:t>myt</w:t>
      </w:r>
      <w:proofErr w:type="spellEnd"/>
      <w:r>
        <w:t xml:space="preserve"> </w:t>
      </w:r>
      <w:proofErr w:type="spellStart"/>
      <w:r>
        <w:t>eyner</w:t>
      </w:r>
      <w:proofErr w:type="spellEnd"/>
      <w:r>
        <w:t xml:space="preserve"> freudenreichen </w:t>
      </w:r>
      <w:proofErr w:type="spellStart"/>
      <w:r>
        <w:t>eynfart</w:t>
      </w:r>
      <w:proofErr w:type="spellEnd"/>
      <w:r>
        <w:t xml:space="preserve"> erzeigt </w:t>
      </w:r>
      <w:proofErr w:type="spellStart"/>
      <w:r>
        <w:t>haist</w:t>
      </w:r>
      <w:proofErr w:type="spellEnd"/>
      <w:r>
        <w:t xml:space="preserve"> </w:t>
      </w:r>
      <w:proofErr w:type="spellStart"/>
      <w:r>
        <w:t>vnd</w:t>
      </w:r>
      <w:proofErr w:type="spellEnd"/>
      <w:r>
        <w:t xml:space="preserve"> darzu die </w:t>
      </w:r>
      <w:proofErr w:type="spellStart"/>
      <w:r>
        <w:t>hertzen</w:t>
      </w:r>
      <w:proofErr w:type="spellEnd"/>
      <w:r>
        <w:t xml:space="preserve"> </w:t>
      </w:r>
      <w:proofErr w:type="spellStart"/>
      <w:r>
        <w:t>dyner</w:t>
      </w:r>
      <w:proofErr w:type="spellEnd"/>
      <w:r>
        <w:t xml:space="preserve"> </w:t>
      </w:r>
      <w:proofErr w:type="spellStart"/>
      <w:r>
        <w:t>ausserwelten</w:t>
      </w:r>
      <w:proofErr w:type="spellEnd"/>
      <w:r>
        <w:t xml:space="preserve"> erwecket, </w:t>
      </w:r>
      <w:proofErr w:type="spellStart"/>
      <w:r>
        <w:t>dyne</w:t>
      </w:r>
      <w:proofErr w:type="spellEnd"/>
      <w:r>
        <w:t xml:space="preserve"> </w:t>
      </w:r>
      <w:proofErr w:type="spellStart"/>
      <w:r>
        <w:t>fridsame</w:t>
      </w:r>
      <w:proofErr w:type="spellEnd"/>
      <w:r>
        <w:t xml:space="preserve"> </w:t>
      </w:r>
      <w:proofErr w:type="spellStart"/>
      <w:r>
        <w:t>heymsuchung</w:t>
      </w:r>
      <w:proofErr w:type="spellEnd"/>
      <w:r>
        <w:t xml:space="preserve"> </w:t>
      </w:r>
      <w:proofErr w:type="spellStart"/>
      <w:r>
        <w:t>myt</w:t>
      </w:r>
      <w:proofErr w:type="spellEnd"/>
      <w:r>
        <w:t xml:space="preserve"> </w:t>
      </w:r>
      <w:proofErr w:type="spellStart"/>
      <w:r>
        <w:t>hertzlichen</w:t>
      </w:r>
      <w:proofErr w:type="spellEnd"/>
      <w:r>
        <w:t xml:space="preserve"> </w:t>
      </w:r>
      <w:proofErr w:type="spellStart"/>
      <w:r>
        <w:t>freuden</w:t>
      </w:r>
      <w:proofErr w:type="spellEnd"/>
      <w:r>
        <w:t xml:space="preserve"> </w:t>
      </w:r>
      <w:proofErr w:type="spellStart"/>
      <w:r>
        <w:t>zubekennen</w:t>
      </w:r>
      <w:proofErr w:type="spellEnd"/>
      <w:r>
        <w:t xml:space="preserve">: </w:t>
      </w:r>
      <w:proofErr w:type="spellStart"/>
      <w:r>
        <w:t>Verleyhe</w:t>
      </w:r>
      <w:proofErr w:type="spellEnd"/>
      <w:r>
        <w:t xml:space="preserve"> dem </w:t>
      </w:r>
      <w:proofErr w:type="spellStart"/>
      <w:r>
        <w:t>sanfftmüdigen</w:t>
      </w:r>
      <w:proofErr w:type="spellEnd"/>
      <w:r>
        <w:t xml:space="preserve"> </w:t>
      </w:r>
      <w:proofErr w:type="spellStart"/>
      <w:r>
        <w:t>konigreiche</w:t>
      </w:r>
      <w:proofErr w:type="spellEnd"/>
      <w:r>
        <w:t xml:space="preserve"> </w:t>
      </w:r>
      <w:proofErr w:type="spellStart"/>
      <w:r>
        <w:t>vnsers</w:t>
      </w:r>
      <w:proofErr w:type="spellEnd"/>
      <w:r>
        <w:t xml:space="preserve"> lieben </w:t>
      </w:r>
      <w:proofErr w:type="spellStart"/>
      <w:r>
        <w:t>Heren</w:t>
      </w:r>
      <w:proofErr w:type="spellEnd"/>
      <w:r>
        <w:t xml:space="preserve"> Jesu Christi heil </w:t>
      </w:r>
      <w:proofErr w:type="spellStart"/>
      <w:r>
        <w:t>vnd</w:t>
      </w:r>
      <w:proofErr w:type="spellEnd"/>
      <w:r>
        <w:t xml:space="preserve"> </w:t>
      </w:r>
      <w:proofErr w:type="spellStart"/>
      <w:r>
        <w:t>seligkeit</w:t>
      </w:r>
      <w:proofErr w:type="spellEnd"/>
      <w:r>
        <w:t xml:space="preserve"> </w:t>
      </w:r>
      <w:proofErr w:type="spellStart"/>
      <w:r>
        <w:t>auff</w:t>
      </w:r>
      <w:proofErr w:type="spellEnd"/>
      <w:r>
        <w:t xml:space="preserve"> dieser erden, das </w:t>
      </w:r>
      <w:proofErr w:type="spellStart"/>
      <w:r>
        <w:t>wier</w:t>
      </w:r>
      <w:proofErr w:type="spellEnd"/>
      <w:r>
        <w:t xml:space="preserve"> demselbigen </w:t>
      </w:r>
      <w:proofErr w:type="spellStart"/>
      <w:r>
        <w:t>yn</w:t>
      </w:r>
      <w:proofErr w:type="spellEnd"/>
      <w:r>
        <w:t xml:space="preserve"> </w:t>
      </w:r>
      <w:proofErr w:type="spellStart"/>
      <w:r>
        <w:t>deyner</w:t>
      </w:r>
      <w:proofErr w:type="spellEnd"/>
      <w:r>
        <w:t xml:space="preserve"> </w:t>
      </w:r>
      <w:proofErr w:type="spellStart"/>
      <w:r>
        <w:t>gotlichen</w:t>
      </w:r>
      <w:proofErr w:type="spellEnd"/>
      <w:r>
        <w:t xml:space="preserve"> furcht </w:t>
      </w:r>
      <w:proofErr w:type="spellStart"/>
      <w:r>
        <w:t>vnd</w:t>
      </w:r>
      <w:proofErr w:type="spellEnd"/>
      <w:r>
        <w:t xml:space="preserve"> liebe </w:t>
      </w:r>
      <w:proofErr w:type="spellStart"/>
      <w:r>
        <w:t>myt</w:t>
      </w:r>
      <w:proofErr w:type="spellEnd"/>
      <w:r>
        <w:t xml:space="preserve"> aller </w:t>
      </w:r>
      <w:proofErr w:type="spellStart"/>
      <w:r>
        <w:t>demut</w:t>
      </w:r>
      <w:proofErr w:type="spellEnd"/>
      <w:r>
        <w:t xml:space="preserve"> </w:t>
      </w:r>
      <w:proofErr w:type="spellStart"/>
      <w:r>
        <w:t>vnderworffen</w:t>
      </w:r>
      <w:proofErr w:type="spellEnd"/>
      <w:r>
        <w:t xml:space="preserve">, </w:t>
      </w:r>
      <w:proofErr w:type="spellStart"/>
      <w:r>
        <w:t>getroist</w:t>
      </w:r>
      <w:proofErr w:type="spellEnd"/>
      <w:r>
        <w:t xml:space="preserve"> </w:t>
      </w:r>
      <w:proofErr w:type="spellStart"/>
      <w:r>
        <w:t>vnd</w:t>
      </w:r>
      <w:proofErr w:type="spellEnd"/>
      <w:r>
        <w:t xml:space="preserve"> sicher gegen allen </w:t>
      </w:r>
      <w:proofErr w:type="spellStart"/>
      <w:r>
        <w:t>anlauff</w:t>
      </w:r>
      <w:proofErr w:type="spellEnd"/>
      <w:r>
        <w:t xml:space="preserve"> </w:t>
      </w:r>
      <w:proofErr w:type="spellStart"/>
      <w:r>
        <w:t>vnd</w:t>
      </w:r>
      <w:proofErr w:type="spellEnd"/>
      <w:r>
        <w:t xml:space="preserve"> </w:t>
      </w:r>
      <w:proofErr w:type="spellStart"/>
      <w:r>
        <w:t>emporung</w:t>
      </w:r>
      <w:proofErr w:type="spellEnd"/>
      <w:r>
        <w:t xml:space="preserve"> erhalten </w:t>
      </w:r>
      <w:proofErr w:type="spellStart"/>
      <w:r>
        <w:t>vnd</w:t>
      </w:r>
      <w:proofErr w:type="spellEnd"/>
      <w:r>
        <w:t xml:space="preserve"> </w:t>
      </w:r>
      <w:proofErr w:type="spellStart"/>
      <w:r>
        <w:t>vnder</w:t>
      </w:r>
      <w:proofErr w:type="spellEnd"/>
      <w:r>
        <w:t xml:space="preserve"> falschen </w:t>
      </w:r>
      <w:proofErr w:type="spellStart"/>
      <w:r>
        <w:t>scheyn</w:t>
      </w:r>
      <w:proofErr w:type="spellEnd"/>
      <w:r>
        <w:t xml:space="preserve"> </w:t>
      </w:r>
      <w:proofErr w:type="spellStart"/>
      <w:r>
        <w:t>dynes</w:t>
      </w:r>
      <w:proofErr w:type="spellEnd"/>
      <w:r>
        <w:t xml:space="preserve"> heiligen namens mit dem leidigen </w:t>
      </w:r>
      <w:proofErr w:type="spellStart"/>
      <w:r>
        <w:t>widderchrist</w:t>
      </w:r>
      <w:proofErr w:type="spellEnd"/>
      <w:r>
        <w:t xml:space="preserve"> nicht betrogen </w:t>
      </w:r>
      <w:proofErr w:type="spellStart"/>
      <w:r>
        <w:t>edder</w:t>
      </w:r>
      <w:proofErr w:type="spellEnd"/>
      <w:r>
        <w:t xml:space="preserve"> verladen werden </w:t>
      </w:r>
      <w:proofErr w:type="spellStart"/>
      <w:r>
        <w:t>Vmb</w:t>
      </w:r>
      <w:proofErr w:type="spellEnd"/>
      <w:r>
        <w:t xml:space="preserve"> </w:t>
      </w:r>
      <w:proofErr w:type="spellStart"/>
      <w:r>
        <w:t>dyner</w:t>
      </w:r>
      <w:proofErr w:type="spellEnd"/>
      <w:r>
        <w:t xml:space="preserve"> </w:t>
      </w:r>
      <w:proofErr w:type="spellStart"/>
      <w:r>
        <w:t>barmherzigkeit</w:t>
      </w:r>
      <w:proofErr w:type="spellEnd"/>
      <w:r>
        <w:t xml:space="preserve"> willen. </w:t>
      </w:r>
    </w:p>
    <w:p w14:paraId="5269D162" w14:textId="77777777" w:rsidR="002A66D7" w:rsidRDefault="002A66D7" w:rsidP="002A66D7">
      <w:pPr>
        <w:pStyle w:val="StandardWeb"/>
      </w:pPr>
      <w:r>
        <w:rPr>
          <w:rStyle w:val="Fett"/>
          <w:rFonts w:eastAsiaTheme="majorEastAsia"/>
        </w:rPr>
        <w:t xml:space="preserve">Ad </w:t>
      </w:r>
      <w:proofErr w:type="spellStart"/>
      <w:r>
        <w:rPr>
          <w:rStyle w:val="Fett"/>
          <w:rFonts w:eastAsiaTheme="majorEastAsia"/>
        </w:rPr>
        <w:t>Matutinas</w:t>
      </w:r>
      <w:proofErr w:type="spellEnd"/>
      <w:r>
        <w:rPr>
          <w:rStyle w:val="Fett"/>
          <w:rFonts w:eastAsiaTheme="majorEastAsia"/>
        </w:rPr>
        <w:t xml:space="preserve"> et </w:t>
      </w:r>
      <w:proofErr w:type="spellStart"/>
      <w:r>
        <w:rPr>
          <w:rStyle w:val="Fett"/>
          <w:rFonts w:eastAsiaTheme="majorEastAsia"/>
        </w:rPr>
        <w:t>secvndas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40927D42" w14:textId="77777777" w:rsidR="002A66D7" w:rsidRDefault="002A66D7" w:rsidP="002A66D7">
      <w:pPr>
        <w:pStyle w:val="StandardWeb"/>
      </w:pPr>
      <w:proofErr w:type="spellStart"/>
      <w:r>
        <w:t>Barmhertziger</w:t>
      </w:r>
      <w:proofErr w:type="spellEnd"/>
      <w:r>
        <w:t xml:space="preserve"> Her Jesu Christe, der du </w:t>
      </w:r>
      <w:proofErr w:type="spellStart"/>
      <w:r>
        <w:t>heudt</w:t>
      </w:r>
      <w:proofErr w:type="spellEnd"/>
      <w:r>
        <w:t xml:space="preserve"> </w:t>
      </w:r>
      <w:proofErr w:type="spellStart"/>
      <w:r>
        <w:t>zutag</w:t>
      </w:r>
      <w:proofErr w:type="spellEnd"/>
      <w:r>
        <w:t xml:space="preserve"> </w:t>
      </w:r>
      <w:proofErr w:type="spellStart"/>
      <w:r>
        <w:t>ym</w:t>
      </w:r>
      <w:proofErr w:type="spellEnd"/>
      <w:r>
        <w:t xml:space="preserve"> </w:t>
      </w:r>
      <w:proofErr w:type="spellStart"/>
      <w:r>
        <w:t>hoichwerdigen</w:t>
      </w:r>
      <w:proofErr w:type="spellEnd"/>
      <w:r>
        <w:t xml:space="preserve"> Sacrament des </w:t>
      </w:r>
      <w:proofErr w:type="spellStart"/>
      <w:r>
        <w:t>Abentmals</w:t>
      </w:r>
      <w:proofErr w:type="spellEnd"/>
      <w:r>
        <w:t xml:space="preserve"> das </w:t>
      </w:r>
      <w:proofErr w:type="spellStart"/>
      <w:r>
        <w:t>ware</w:t>
      </w:r>
      <w:proofErr w:type="spellEnd"/>
      <w:r>
        <w:t xml:space="preserve"> </w:t>
      </w:r>
      <w:proofErr w:type="spellStart"/>
      <w:r>
        <w:t>oisterlamb</w:t>
      </w:r>
      <w:proofErr w:type="spellEnd"/>
      <w:r>
        <w:t xml:space="preserve"> </w:t>
      </w:r>
      <w:proofErr w:type="spellStart"/>
      <w:r>
        <w:t>deyner</w:t>
      </w:r>
      <w:proofErr w:type="spellEnd"/>
      <w:r>
        <w:t xml:space="preserve"> heiligen Christenheit zu </w:t>
      </w:r>
      <w:proofErr w:type="spellStart"/>
      <w:r>
        <w:t>eynem</w:t>
      </w:r>
      <w:proofErr w:type="spellEnd"/>
      <w:r>
        <w:t xml:space="preserve"> ewigen </w:t>
      </w:r>
      <w:proofErr w:type="spellStart"/>
      <w:r>
        <w:t>testament</w:t>
      </w:r>
      <w:proofErr w:type="spellEnd"/>
      <w:r>
        <w:t xml:space="preserve"> verordnet </w:t>
      </w:r>
      <w:proofErr w:type="spellStart"/>
      <w:r>
        <w:t>vnd</w:t>
      </w:r>
      <w:proofErr w:type="spellEnd"/>
      <w:r>
        <w:t xml:space="preserve"> zu </w:t>
      </w:r>
      <w:proofErr w:type="spellStart"/>
      <w:r>
        <w:t>dyner</w:t>
      </w:r>
      <w:proofErr w:type="spellEnd"/>
      <w:r>
        <w:t xml:space="preserve"> </w:t>
      </w:r>
      <w:proofErr w:type="spellStart"/>
      <w:r>
        <w:t>gedechtnyß</w:t>
      </w:r>
      <w:proofErr w:type="spellEnd"/>
      <w:r>
        <w:t xml:space="preserve"> zu brauchen befohlen </w:t>
      </w:r>
      <w:proofErr w:type="spellStart"/>
      <w:r>
        <w:t>haist</w:t>
      </w:r>
      <w:proofErr w:type="spellEnd"/>
      <w:r>
        <w:t xml:space="preserve">, das die dadurch </w:t>
      </w:r>
      <w:proofErr w:type="spellStart"/>
      <w:r>
        <w:t>kegen</w:t>
      </w:r>
      <w:proofErr w:type="spellEnd"/>
      <w:r>
        <w:t xml:space="preserve"> den </w:t>
      </w:r>
      <w:proofErr w:type="spellStart"/>
      <w:r>
        <w:t>mordtschlag</w:t>
      </w:r>
      <w:proofErr w:type="spellEnd"/>
      <w:r>
        <w:t xml:space="preserve"> des </w:t>
      </w:r>
      <w:proofErr w:type="spellStart"/>
      <w:r>
        <w:t>hellischen</w:t>
      </w:r>
      <w:proofErr w:type="spellEnd"/>
      <w:r>
        <w:t xml:space="preserve"> </w:t>
      </w:r>
      <w:proofErr w:type="spellStart"/>
      <w:r>
        <w:t>tyrannen</w:t>
      </w:r>
      <w:proofErr w:type="spellEnd"/>
      <w:r>
        <w:t xml:space="preserve"> versichert </w:t>
      </w:r>
      <w:proofErr w:type="spellStart"/>
      <w:r>
        <w:t>solte</w:t>
      </w:r>
      <w:proofErr w:type="spellEnd"/>
      <w:r>
        <w:t xml:space="preserve"> seyn: Trost </w:t>
      </w:r>
      <w:proofErr w:type="spellStart"/>
      <w:r>
        <w:t>vnd</w:t>
      </w:r>
      <w:proofErr w:type="spellEnd"/>
      <w:r>
        <w:t xml:space="preserve"> </w:t>
      </w:r>
      <w:proofErr w:type="spellStart"/>
      <w:r>
        <w:t>sterck</w:t>
      </w:r>
      <w:proofErr w:type="spellEnd"/>
      <w:r>
        <w:t xml:space="preserve"> </w:t>
      </w:r>
      <w:proofErr w:type="spellStart"/>
      <w:r>
        <w:t>vnser</w:t>
      </w:r>
      <w:proofErr w:type="spellEnd"/>
      <w:r>
        <w:t xml:space="preserve"> erschrockene gewissen durch die </w:t>
      </w:r>
      <w:proofErr w:type="spellStart"/>
      <w:r>
        <w:t>thewren</w:t>
      </w:r>
      <w:proofErr w:type="spellEnd"/>
      <w:r>
        <w:t xml:space="preserve"> gaben dieses gnadenreichen </w:t>
      </w:r>
      <w:proofErr w:type="spellStart"/>
      <w:r>
        <w:t>testaments</w:t>
      </w:r>
      <w:proofErr w:type="spellEnd"/>
      <w:r>
        <w:t xml:space="preserve">, das wir </w:t>
      </w:r>
      <w:proofErr w:type="spellStart"/>
      <w:r>
        <w:t>auß</w:t>
      </w:r>
      <w:proofErr w:type="spellEnd"/>
      <w:r>
        <w:t xml:space="preserve"> denselbigen nach </w:t>
      </w:r>
      <w:proofErr w:type="spellStart"/>
      <w:r>
        <w:t>dyner</w:t>
      </w:r>
      <w:proofErr w:type="spellEnd"/>
      <w:r>
        <w:t xml:space="preserve"> </w:t>
      </w:r>
      <w:proofErr w:type="spellStart"/>
      <w:r>
        <w:t>verheischung</w:t>
      </w:r>
      <w:proofErr w:type="spellEnd"/>
      <w:r>
        <w:t xml:space="preserve"> </w:t>
      </w:r>
      <w:proofErr w:type="spellStart"/>
      <w:r>
        <w:t>dyner</w:t>
      </w:r>
      <w:proofErr w:type="spellEnd"/>
      <w:r>
        <w:t xml:space="preserve"> </w:t>
      </w:r>
      <w:proofErr w:type="spellStart"/>
      <w:r>
        <w:t>grvndelosen</w:t>
      </w:r>
      <w:proofErr w:type="spellEnd"/>
      <w:r>
        <w:t xml:space="preserve"> </w:t>
      </w:r>
      <w:proofErr w:type="spellStart"/>
      <w:r>
        <w:t>barmhertzigkeit</w:t>
      </w:r>
      <w:proofErr w:type="spellEnd"/>
      <w:r>
        <w:t xml:space="preserve"> </w:t>
      </w:r>
      <w:proofErr w:type="spellStart"/>
      <w:r>
        <w:t>ym</w:t>
      </w:r>
      <w:proofErr w:type="spellEnd"/>
      <w:r>
        <w:t xml:space="preserve"> rechten glauben allezeit gewarten </w:t>
      </w:r>
      <w:proofErr w:type="spellStart"/>
      <w:r>
        <w:t>vnd</w:t>
      </w:r>
      <w:proofErr w:type="spellEnd"/>
      <w:r>
        <w:t xml:space="preserve"> durch die </w:t>
      </w:r>
      <w:proofErr w:type="spellStart"/>
      <w:r>
        <w:t>gemeynschafft</w:t>
      </w:r>
      <w:proofErr w:type="spellEnd"/>
      <w:r>
        <w:t xml:space="preserve"> </w:t>
      </w:r>
      <w:proofErr w:type="spellStart"/>
      <w:r>
        <w:t>deynes</w:t>
      </w:r>
      <w:proofErr w:type="spellEnd"/>
      <w:r>
        <w:t xml:space="preserve"> werden </w:t>
      </w:r>
      <w:proofErr w:type="spellStart"/>
      <w:r>
        <w:t>leibs</w:t>
      </w:r>
      <w:proofErr w:type="spellEnd"/>
      <w:r>
        <w:t xml:space="preserve"> </w:t>
      </w:r>
      <w:proofErr w:type="spellStart"/>
      <w:r>
        <w:t>vnd</w:t>
      </w:r>
      <w:proofErr w:type="spellEnd"/>
      <w:r>
        <w:t xml:space="preserve"> </w:t>
      </w:r>
      <w:proofErr w:type="spellStart"/>
      <w:r>
        <w:t>bluts</w:t>
      </w:r>
      <w:proofErr w:type="spellEnd"/>
      <w:r>
        <w:t xml:space="preserve"> </w:t>
      </w:r>
      <w:proofErr w:type="spellStart"/>
      <w:r>
        <w:t>myt</w:t>
      </w:r>
      <w:proofErr w:type="spellEnd"/>
      <w:r>
        <w:t xml:space="preserve"> </w:t>
      </w:r>
      <w:proofErr w:type="spellStart"/>
      <w:r>
        <w:t>dyr</w:t>
      </w:r>
      <w:proofErr w:type="spellEnd"/>
      <w:r>
        <w:t xml:space="preserve"> </w:t>
      </w:r>
      <w:proofErr w:type="spellStart"/>
      <w:r>
        <w:t>yn</w:t>
      </w:r>
      <w:proofErr w:type="spellEnd"/>
      <w:r>
        <w:t xml:space="preserve"> </w:t>
      </w:r>
      <w:proofErr w:type="spellStart"/>
      <w:r>
        <w:t>gnaden</w:t>
      </w:r>
      <w:proofErr w:type="spellEnd"/>
      <w:r>
        <w:t xml:space="preserve"> </w:t>
      </w:r>
      <w:proofErr w:type="spellStart"/>
      <w:r>
        <w:t>vnd</w:t>
      </w:r>
      <w:proofErr w:type="spellEnd"/>
      <w:r>
        <w:t xml:space="preserve"> </w:t>
      </w:r>
      <w:proofErr w:type="spellStart"/>
      <w:r>
        <w:t>myt</w:t>
      </w:r>
      <w:proofErr w:type="spellEnd"/>
      <w:r>
        <w:t xml:space="preserve"> </w:t>
      </w:r>
      <w:proofErr w:type="spellStart"/>
      <w:r>
        <w:t>vnserm</w:t>
      </w:r>
      <w:proofErr w:type="spellEnd"/>
      <w:r>
        <w:t xml:space="preserve"> </w:t>
      </w:r>
      <w:proofErr w:type="spellStart"/>
      <w:r>
        <w:t>nehesten</w:t>
      </w:r>
      <w:proofErr w:type="spellEnd"/>
      <w:r>
        <w:t xml:space="preserve"> </w:t>
      </w:r>
      <w:proofErr w:type="spellStart"/>
      <w:r>
        <w:t>yn</w:t>
      </w:r>
      <w:proofErr w:type="spellEnd"/>
      <w:r>
        <w:t xml:space="preserve"> </w:t>
      </w:r>
      <w:proofErr w:type="spellStart"/>
      <w:r>
        <w:t>frid</w:t>
      </w:r>
      <w:proofErr w:type="spellEnd"/>
      <w:r>
        <w:t xml:space="preserve"> </w:t>
      </w:r>
      <w:proofErr w:type="spellStart"/>
      <w:r>
        <w:t>vnd</w:t>
      </w:r>
      <w:proofErr w:type="spellEnd"/>
      <w:r>
        <w:t xml:space="preserve"> </w:t>
      </w:r>
      <w:proofErr w:type="spellStart"/>
      <w:r>
        <w:t>eynigkeit</w:t>
      </w:r>
      <w:proofErr w:type="spellEnd"/>
      <w:r>
        <w:t xml:space="preserve"> </w:t>
      </w:r>
      <w:proofErr w:type="spellStart"/>
      <w:r>
        <w:t>erfvnden</w:t>
      </w:r>
      <w:proofErr w:type="spellEnd"/>
      <w:r>
        <w:t xml:space="preserve"> werden. </w:t>
      </w:r>
      <w:proofErr w:type="spellStart"/>
      <w:r>
        <w:t>Vmb</w:t>
      </w:r>
      <w:proofErr w:type="spellEnd"/>
      <w:r>
        <w:t xml:space="preserve"> </w:t>
      </w:r>
      <w:proofErr w:type="spellStart"/>
      <w:r>
        <w:t>dyner</w:t>
      </w:r>
      <w:proofErr w:type="spellEnd"/>
      <w:r>
        <w:t xml:space="preserve"> </w:t>
      </w:r>
      <w:proofErr w:type="spellStart"/>
      <w:r>
        <w:t>barmhertzigkeit</w:t>
      </w:r>
      <w:proofErr w:type="spellEnd"/>
      <w:r>
        <w:t xml:space="preserve">. </w:t>
      </w:r>
    </w:p>
    <w:p w14:paraId="4EDC32F4" w14:textId="77777777" w:rsidR="002A66D7" w:rsidRDefault="002A66D7" w:rsidP="002A66D7">
      <w:pPr>
        <w:pStyle w:val="StandardWeb"/>
      </w:pPr>
      <w:r>
        <w:rPr>
          <w:rStyle w:val="Fett"/>
          <w:rFonts w:eastAsiaTheme="majorEastAsia"/>
        </w:rPr>
        <w:t xml:space="preserve">In </w:t>
      </w:r>
      <w:proofErr w:type="spellStart"/>
      <w:r>
        <w:rPr>
          <w:rStyle w:val="Fett"/>
          <w:rFonts w:eastAsiaTheme="majorEastAsia"/>
        </w:rPr>
        <w:t>Vigilia</w:t>
      </w:r>
      <w:proofErr w:type="spellEnd"/>
      <w:r>
        <w:rPr>
          <w:rStyle w:val="Fett"/>
          <w:rFonts w:eastAsiaTheme="majorEastAsia"/>
        </w:rPr>
        <w:t xml:space="preserve"> Pasche. Ad </w:t>
      </w:r>
      <w:proofErr w:type="spellStart"/>
      <w:r>
        <w:rPr>
          <w:rStyle w:val="Fett"/>
          <w:rFonts w:eastAsiaTheme="majorEastAsia"/>
        </w:rPr>
        <w:t>primas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709B9CA5" w14:textId="77777777" w:rsidR="002A66D7" w:rsidRDefault="002A66D7" w:rsidP="002A66D7">
      <w:pPr>
        <w:pStyle w:val="StandardWeb"/>
      </w:pPr>
      <w:proofErr w:type="spellStart"/>
      <w:r>
        <w:t>Barmhertziger</w:t>
      </w:r>
      <w:proofErr w:type="spellEnd"/>
      <w:r>
        <w:t xml:space="preserve">, </w:t>
      </w:r>
      <w:proofErr w:type="spellStart"/>
      <w:r>
        <w:t>hymlischer</w:t>
      </w:r>
      <w:proofErr w:type="spellEnd"/>
      <w:r>
        <w:t xml:space="preserve"> </w:t>
      </w:r>
      <w:proofErr w:type="spellStart"/>
      <w:r>
        <w:t>vatter</w:t>
      </w:r>
      <w:proofErr w:type="spellEnd"/>
      <w:r>
        <w:t xml:space="preserve">, der du den werden leib Jesu Christ, </w:t>
      </w:r>
      <w:proofErr w:type="spellStart"/>
      <w:r>
        <w:t>deynes</w:t>
      </w:r>
      <w:proofErr w:type="spellEnd"/>
      <w:r>
        <w:t xml:space="preserve"> lieben Sohns, </w:t>
      </w:r>
      <w:proofErr w:type="spellStart"/>
      <w:r>
        <w:t>heudt</w:t>
      </w:r>
      <w:proofErr w:type="spellEnd"/>
      <w:r>
        <w:t xml:space="preserve"> </w:t>
      </w:r>
      <w:proofErr w:type="spellStart"/>
      <w:r>
        <w:t>zutag</w:t>
      </w:r>
      <w:proofErr w:type="spellEnd"/>
      <w:r>
        <w:t xml:space="preserve"> durch </w:t>
      </w:r>
      <w:proofErr w:type="spellStart"/>
      <w:r>
        <w:t>seyne</w:t>
      </w:r>
      <w:proofErr w:type="spellEnd"/>
      <w:r>
        <w:t xml:space="preserve"> </w:t>
      </w:r>
      <w:proofErr w:type="spellStart"/>
      <w:r>
        <w:t>begrebnyß</w:t>
      </w:r>
      <w:proofErr w:type="spellEnd"/>
      <w:r>
        <w:t xml:space="preserve"> </w:t>
      </w:r>
      <w:proofErr w:type="spellStart"/>
      <w:r>
        <w:t>haist</w:t>
      </w:r>
      <w:proofErr w:type="spellEnd"/>
      <w:r>
        <w:t xml:space="preserve"> die rechten Sabbaths </w:t>
      </w:r>
      <w:proofErr w:type="spellStart"/>
      <w:r>
        <w:t>fyre</w:t>
      </w:r>
      <w:proofErr w:type="spellEnd"/>
      <w:r>
        <w:t xml:space="preserve"> </w:t>
      </w:r>
      <w:proofErr w:type="spellStart"/>
      <w:r>
        <w:t>vnd</w:t>
      </w:r>
      <w:proofErr w:type="spellEnd"/>
      <w:r>
        <w:t xml:space="preserve"> </w:t>
      </w:r>
      <w:proofErr w:type="spellStart"/>
      <w:r>
        <w:t>ruwe</w:t>
      </w:r>
      <w:proofErr w:type="spellEnd"/>
      <w:r>
        <w:t xml:space="preserve"> halten lassen </w:t>
      </w:r>
      <w:proofErr w:type="spellStart"/>
      <w:r>
        <w:t>vnd</w:t>
      </w:r>
      <w:proofErr w:type="spellEnd"/>
      <w:r>
        <w:t xml:space="preserve"> nach </w:t>
      </w:r>
      <w:proofErr w:type="spellStart"/>
      <w:r>
        <w:t>dyner</w:t>
      </w:r>
      <w:proofErr w:type="spellEnd"/>
      <w:r>
        <w:t xml:space="preserve"> </w:t>
      </w:r>
      <w:proofErr w:type="spellStart"/>
      <w:r>
        <w:t>vnbegreifflichen</w:t>
      </w:r>
      <w:proofErr w:type="spellEnd"/>
      <w:r>
        <w:t xml:space="preserve"> </w:t>
      </w:r>
      <w:proofErr w:type="spellStart"/>
      <w:r>
        <w:t>weißheit</w:t>
      </w:r>
      <w:proofErr w:type="spellEnd"/>
      <w:r>
        <w:t xml:space="preserve"> alle </w:t>
      </w:r>
      <w:proofErr w:type="spellStart"/>
      <w:r>
        <w:t>gleubigen</w:t>
      </w:r>
      <w:proofErr w:type="spellEnd"/>
      <w:r>
        <w:t xml:space="preserve"> </w:t>
      </w:r>
      <w:proofErr w:type="spellStart"/>
      <w:r>
        <w:t>myt</w:t>
      </w:r>
      <w:proofErr w:type="spellEnd"/>
      <w:r>
        <w:t xml:space="preserve"> ihrem lieben </w:t>
      </w:r>
      <w:proofErr w:type="spellStart"/>
      <w:r>
        <w:t>heubte</w:t>
      </w:r>
      <w:proofErr w:type="spellEnd"/>
      <w:r>
        <w:t xml:space="preserve"> Christo </w:t>
      </w:r>
      <w:proofErr w:type="spellStart"/>
      <w:r>
        <w:t>yn</w:t>
      </w:r>
      <w:proofErr w:type="spellEnd"/>
      <w:r>
        <w:t xml:space="preserve"> das heilige grab gelegt, das sie durch </w:t>
      </w:r>
      <w:proofErr w:type="spellStart"/>
      <w:r>
        <w:t>dasselbig</w:t>
      </w:r>
      <w:proofErr w:type="spellEnd"/>
      <w:r>
        <w:t xml:space="preserve"> wunderbare </w:t>
      </w:r>
      <w:proofErr w:type="spellStart"/>
      <w:r>
        <w:t>geheymnyß</w:t>
      </w:r>
      <w:proofErr w:type="spellEnd"/>
      <w:r>
        <w:t xml:space="preserve"> dieser gnadenreichen </w:t>
      </w:r>
      <w:proofErr w:type="spellStart"/>
      <w:r>
        <w:t>begrebnyß</w:t>
      </w:r>
      <w:proofErr w:type="spellEnd"/>
      <w:r>
        <w:t xml:space="preserve"> </w:t>
      </w:r>
      <w:proofErr w:type="spellStart"/>
      <w:r>
        <w:t>vnd</w:t>
      </w:r>
      <w:proofErr w:type="spellEnd"/>
      <w:r>
        <w:t xml:space="preserve"> durch die heiligen </w:t>
      </w:r>
      <w:proofErr w:type="spellStart"/>
      <w:r>
        <w:t>Tauf</w:t>
      </w:r>
      <w:proofErr w:type="spellEnd"/>
      <w:r>
        <w:t xml:space="preserve"> den </w:t>
      </w:r>
      <w:proofErr w:type="spellStart"/>
      <w:r>
        <w:t>sunden</w:t>
      </w:r>
      <w:proofErr w:type="spellEnd"/>
      <w:r>
        <w:t xml:space="preserve"> </w:t>
      </w:r>
      <w:proofErr w:type="spellStart"/>
      <w:r>
        <w:t>vnd</w:t>
      </w:r>
      <w:proofErr w:type="spellEnd"/>
      <w:r>
        <w:t xml:space="preserve"> allen </w:t>
      </w:r>
      <w:proofErr w:type="spellStart"/>
      <w:r>
        <w:t>verdamlichen</w:t>
      </w:r>
      <w:proofErr w:type="spellEnd"/>
      <w:r>
        <w:t xml:space="preserve"> gebrechen abgestorben </w:t>
      </w:r>
      <w:proofErr w:type="spellStart"/>
      <w:r>
        <w:t>vnd</w:t>
      </w:r>
      <w:proofErr w:type="spellEnd"/>
      <w:r>
        <w:t xml:space="preserve"> begraben sollen seyn; Gib </w:t>
      </w:r>
      <w:proofErr w:type="spellStart"/>
      <w:r>
        <w:t>vns</w:t>
      </w:r>
      <w:proofErr w:type="spellEnd"/>
      <w:r>
        <w:t xml:space="preserve">, denselben heiligen Sabbath </w:t>
      </w:r>
      <w:proofErr w:type="spellStart"/>
      <w:r>
        <w:t>ym</w:t>
      </w:r>
      <w:proofErr w:type="spellEnd"/>
      <w:r>
        <w:t xml:space="preserve"> glauben </w:t>
      </w:r>
      <w:proofErr w:type="spellStart"/>
      <w:r>
        <w:t>vnd</w:t>
      </w:r>
      <w:proofErr w:type="spellEnd"/>
      <w:r>
        <w:t xml:space="preserve"> durch die rechten geistlichen </w:t>
      </w:r>
      <w:proofErr w:type="spellStart"/>
      <w:r>
        <w:t>feyre</w:t>
      </w:r>
      <w:proofErr w:type="spellEnd"/>
      <w:r>
        <w:t xml:space="preserve"> mit Christo, </w:t>
      </w:r>
      <w:proofErr w:type="spellStart"/>
      <w:r>
        <w:t>vnserm</w:t>
      </w:r>
      <w:proofErr w:type="spellEnd"/>
      <w:r>
        <w:t xml:space="preserve"> lieben Herren, zu halten, das wir zugleich mit ihm auch die </w:t>
      </w:r>
      <w:proofErr w:type="spellStart"/>
      <w:r>
        <w:t>frolichen</w:t>
      </w:r>
      <w:proofErr w:type="spellEnd"/>
      <w:r>
        <w:t xml:space="preserve"> </w:t>
      </w:r>
      <w:proofErr w:type="spellStart"/>
      <w:r>
        <w:t>aufferstehung</w:t>
      </w:r>
      <w:proofErr w:type="spellEnd"/>
      <w:r>
        <w:t xml:space="preserve"> </w:t>
      </w:r>
      <w:proofErr w:type="spellStart"/>
      <w:r>
        <w:t>yn</w:t>
      </w:r>
      <w:proofErr w:type="spellEnd"/>
      <w:r>
        <w:t xml:space="preserve"> Christlicher </w:t>
      </w:r>
      <w:proofErr w:type="spellStart"/>
      <w:r>
        <w:t>hoffnung</w:t>
      </w:r>
      <w:proofErr w:type="spellEnd"/>
      <w:r>
        <w:t xml:space="preserve"> erwarten </w:t>
      </w:r>
      <w:proofErr w:type="spellStart"/>
      <w:r>
        <w:t>vnd</w:t>
      </w:r>
      <w:proofErr w:type="spellEnd"/>
      <w:r>
        <w:t xml:space="preserve"> den ewigen </w:t>
      </w:r>
      <w:proofErr w:type="spellStart"/>
      <w:r>
        <w:t>Oistertag</w:t>
      </w:r>
      <w:proofErr w:type="spellEnd"/>
      <w:r>
        <w:t xml:space="preserve"> </w:t>
      </w:r>
      <w:proofErr w:type="spellStart"/>
      <w:r>
        <w:t>myt</w:t>
      </w:r>
      <w:proofErr w:type="spellEnd"/>
      <w:r>
        <w:t xml:space="preserve"> ihm </w:t>
      </w:r>
      <w:proofErr w:type="spellStart"/>
      <w:r>
        <w:t>yn</w:t>
      </w:r>
      <w:proofErr w:type="spellEnd"/>
      <w:r>
        <w:t xml:space="preserve"> </w:t>
      </w:r>
      <w:proofErr w:type="spellStart"/>
      <w:r>
        <w:t>dynen</w:t>
      </w:r>
      <w:proofErr w:type="spellEnd"/>
      <w:r>
        <w:t xml:space="preserve"> </w:t>
      </w:r>
      <w:proofErr w:type="spellStart"/>
      <w:r>
        <w:t>hymlischen</w:t>
      </w:r>
      <w:proofErr w:type="spellEnd"/>
      <w:r>
        <w:t xml:space="preserve"> </w:t>
      </w:r>
      <w:proofErr w:type="spellStart"/>
      <w:r>
        <w:t>freuden</w:t>
      </w:r>
      <w:proofErr w:type="spellEnd"/>
      <w:r>
        <w:t xml:space="preserve"> begehen </w:t>
      </w:r>
      <w:proofErr w:type="spellStart"/>
      <w:r>
        <w:t>mogen</w:t>
      </w:r>
      <w:proofErr w:type="spellEnd"/>
      <w:r>
        <w:t xml:space="preserve">.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1CD55643" w14:textId="77777777" w:rsidR="002A66D7" w:rsidRDefault="002A66D7" w:rsidP="002A66D7">
      <w:pPr>
        <w:pStyle w:val="StandardWeb"/>
      </w:pPr>
      <w:r>
        <w:rPr>
          <w:rStyle w:val="Fett"/>
          <w:rFonts w:eastAsiaTheme="majorEastAsia"/>
        </w:rPr>
        <w:t xml:space="preserve">Die </w:t>
      </w:r>
      <w:proofErr w:type="spellStart"/>
      <w:r>
        <w:rPr>
          <w:rStyle w:val="Fett"/>
          <w:rFonts w:eastAsiaTheme="majorEastAsia"/>
        </w:rPr>
        <w:t>Ascensionis</w:t>
      </w:r>
      <w:proofErr w:type="spellEnd"/>
      <w:r>
        <w:rPr>
          <w:rStyle w:val="Fett"/>
          <w:rFonts w:eastAsiaTheme="majorEastAsia"/>
        </w:rPr>
        <w:t xml:space="preserve"> </w:t>
      </w:r>
      <w:proofErr w:type="spellStart"/>
      <w:r>
        <w:rPr>
          <w:rStyle w:val="Fett"/>
          <w:rFonts w:eastAsiaTheme="majorEastAsia"/>
        </w:rPr>
        <w:t>domini</w:t>
      </w:r>
      <w:proofErr w:type="spellEnd"/>
      <w:r>
        <w:rPr>
          <w:rStyle w:val="Fett"/>
          <w:rFonts w:eastAsiaTheme="majorEastAsia"/>
        </w:rPr>
        <w:t xml:space="preserve"> et </w:t>
      </w:r>
      <w:proofErr w:type="spellStart"/>
      <w:r>
        <w:rPr>
          <w:rStyle w:val="Fett"/>
          <w:rFonts w:eastAsiaTheme="majorEastAsia"/>
        </w:rPr>
        <w:t>dominica</w:t>
      </w:r>
      <w:proofErr w:type="spellEnd"/>
      <w:r>
        <w:rPr>
          <w:rStyle w:val="Fett"/>
          <w:rFonts w:eastAsiaTheme="majorEastAsia"/>
        </w:rPr>
        <w:t xml:space="preserve"> Exaudi. Ad </w:t>
      </w:r>
      <w:proofErr w:type="spellStart"/>
      <w:r>
        <w:rPr>
          <w:rStyle w:val="Fett"/>
          <w:rFonts w:eastAsiaTheme="majorEastAsia"/>
        </w:rPr>
        <w:t>secundas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3F5B069B" w14:textId="77777777" w:rsidR="002A66D7" w:rsidRDefault="002A66D7" w:rsidP="002A66D7">
      <w:pPr>
        <w:pStyle w:val="StandardWeb"/>
      </w:pPr>
      <w:proofErr w:type="spellStart"/>
      <w:r>
        <w:t>Barmhertziger</w:t>
      </w:r>
      <w:proofErr w:type="spellEnd"/>
      <w:r>
        <w:t xml:space="preserve"> </w:t>
      </w:r>
      <w:proofErr w:type="spellStart"/>
      <w:r>
        <w:t>hymlysscher</w:t>
      </w:r>
      <w:proofErr w:type="spellEnd"/>
      <w:r>
        <w:t xml:space="preserve"> </w:t>
      </w:r>
      <w:proofErr w:type="spellStart"/>
      <w:r>
        <w:t>vatter</w:t>
      </w:r>
      <w:proofErr w:type="spellEnd"/>
      <w:r>
        <w:t xml:space="preserve">, der du </w:t>
      </w:r>
      <w:proofErr w:type="spellStart"/>
      <w:r>
        <w:t>auß</w:t>
      </w:r>
      <w:proofErr w:type="spellEnd"/>
      <w:r>
        <w:t xml:space="preserve"> </w:t>
      </w:r>
      <w:proofErr w:type="spellStart"/>
      <w:r>
        <w:t>vbberflüssiger</w:t>
      </w:r>
      <w:proofErr w:type="spellEnd"/>
      <w:r>
        <w:t xml:space="preserve"> </w:t>
      </w:r>
      <w:proofErr w:type="spellStart"/>
      <w:r>
        <w:t>erbarmung</w:t>
      </w:r>
      <w:proofErr w:type="spellEnd"/>
      <w:r>
        <w:t xml:space="preserve"> Jesum Christ, </w:t>
      </w:r>
      <w:proofErr w:type="spellStart"/>
      <w:r>
        <w:t>dynen</w:t>
      </w:r>
      <w:proofErr w:type="spellEnd"/>
      <w:r>
        <w:t xml:space="preserve"> lieben Sohn, allen </w:t>
      </w:r>
      <w:proofErr w:type="spellStart"/>
      <w:r>
        <w:t>ausserwelten</w:t>
      </w:r>
      <w:proofErr w:type="spellEnd"/>
      <w:r>
        <w:t xml:space="preserve"> </w:t>
      </w:r>
      <w:proofErr w:type="spellStart"/>
      <w:r>
        <w:t>gleubigen</w:t>
      </w:r>
      <w:proofErr w:type="spellEnd"/>
      <w:r>
        <w:t xml:space="preserve"> zu </w:t>
      </w:r>
      <w:proofErr w:type="spellStart"/>
      <w:r>
        <w:t>eynem</w:t>
      </w:r>
      <w:proofErr w:type="spellEnd"/>
      <w:r>
        <w:t xml:space="preserve"> </w:t>
      </w:r>
      <w:proofErr w:type="spellStart"/>
      <w:r>
        <w:t>trewen</w:t>
      </w:r>
      <w:proofErr w:type="spellEnd"/>
      <w:r>
        <w:t xml:space="preserve"> </w:t>
      </w:r>
      <w:proofErr w:type="spellStart"/>
      <w:r>
        <w:t>Mitler</w:t>
      </w:r>
      <w:proofErr w:type="spellEnd"/>
      <w:r>
        <w:t xml:space="preserve"> </w:t>
      </w:r>
      <w:proofErr w:type="spellStart"/>
      <w:r>
        <w:t>vnd</w:t>
      </w:r>
      <w:proofErr w:type="spellEnd"/>
      <w:r>
        <w:t xml:space="preserve"> </w:t>
      </w:r>
      <w:proofErr w:type="spellStart"/>
      <w:r>
        <w:t>furbitter</w:t>
      </w:r>
      <w:proofErr w:type="spellEnd"/>
      <w:r>
        <w:t xml:space="preserve"> gegeben </w:t>
      </w:r>
      <w:proofErr w:type="spellStart"/>
      <w:r>
        <w:t>haist</w:t>
      </w:r>
      <w:proofErr w:type="spellEnd"/>
      <w:r>
        <w:t xml:space="preserve">, das sie </w:t>
      </w:r>
      <w:proofErr w:type="spellStart"/>
      <w:r>
        <w:t>myt</w:t>
      </w:r>
      <w:proofErr w:type="spellEnd"/>
      <w:r>
        <w:t xml:space="preserve"> ihm </w:t>
      </w:r>
      <w:proofErr w:type="spellStart"/>
      <w:r>
        <w:t>fur</w:t>
      </w:r>
      <w:proofErr w:type="spellEnd"/>
      <w:r>
        <w:t xml:space="preserve"> </w:t>
      </w:r>
      <w:proofErr w:type="spellStart"/>
      <w:r>
        <w:t>dynem</w:t>
      </w:r>
      <w:proofErr w:type="spellEnd"/>
      <w:r>
        <w:t xml:space="preserve"> </w:t>
      </w:r>
      <w:proofErr w:type="spellStart"/>
      <w:r>
        <w:t>angesicht</w:t>
      </w:r>
      <w:proofErr w:type="spellEnd"/>
      <w:r>
        <w:t xml:space="preserve"> </w:t>
      </w:r>
      <w:proofErr w:type="spellStart"/>
      <w:r>
        <w:t>frolich</w:t>
      </w:r>
      <w:proofErr w:type="spellEnd"/>
      <w:r>
        <w:t xml:space="preserve"> </w:t>
      </w:r>
      <w:proofErr w:type="spellStart"/>
      <w:r>
        <w:t>erschynen</w:t>
      </w:r>
      <w:proofErr w:type="spellEnd"/>
      <w:r>
        <w:t xml:space="preserve"> </w:t>
      </w:r>
      <w:proofErr w:type="spellStart"/>
      <w:r>
        <w:t>mogen</w:t>
      </w:r>
      <w:proofErr w:type="spellEnd"/>
      <w:r>
        <w:t xml:space="preserve"> </w:t>
      </w:r>
      <w:proofErr w:type="spellStart"/>
      <w:r>
        <w:t>vnd</w:t>
      </w:r>
      <w:proofErr w:type="spellEnd"/>
      <w:r>
        <w:t xml:space="preserve"> das reich </w:t>
      </w:r>
      <w:proofErr w:type="spellStart"/>
      <w:r>
        <w:t>seyner</w:t>
      </w:r>
      <w:proofErr w:type="spellEnd"/>
      <w:r>
        <w:t xml:space="preserve"> </w:t>
      </w:r>
      <w:proofErr w:type="spellStart"/>
      <w:r>
        <w:t>gnaden</w:t>
      </w:r>
      <w:proofErr w:type="spellEnd"/>
      <w:r>
        <w:t xml:space="preserve"> durch das </w:t>
      </w:r>
      <w:proofErr w:type="spellStart"/>
      <w:r>
        <w:t>geheymnyß</w:t>
      </w:r>
      <w:proofErr w:type="spellEnd"/>
      <w:r>
        <w:t xml:space="preserve"> </w:t>
      </w:r>
      <w:proofErr w:type="spellStart"/>
      <w:r>
        <w:t>seyner</w:t>
      </w:r>
      <w:proofErr w:type="spellEnd"/>
      <w:r>
        <w:t xml:space="preserve"> wunderbaren </w:t>
      </w:r>
      <w:proofErr w:type="spellStart"/>
      <w:r>
        <w:t>hymmelfart</w:t>
      </w:r>
      <w:proofErr w:type="spellEnd"/>
      <w:r>
        <w:t xml:space="preserve"> </w:t>
      </w:r>
      <w:proofErr w:type="spellStart"/>
      <w:r>
        <w:t>yn</w:t>
      </w:r>
      <w:proofErr w:type="spellEnd"/>
      <w:r>
        <w:t xml:space="preserve"> aller </w:t>
      </w:r>
      <w:proofErr w:type="spellStart"/>
      <w:r>
        <w:t>welt</w:t>
      </w:r>
      <w:proofErr w:type="spellEnd"/>
      <w:r>
        <w:t xml:space="preserve"> </w:t>
      </w:r>
      <w:proofErr w:type="spellStart"/>
      <w:r>
        <w:t>außgebreitet</w:t>
      </w:r>
      <w:proofErr w:type="spellEnd"/>
      <w:r>
        <w:t xml:space="preserve">, das es allenthalben, </w:t>
      </w:r>
      <w:proofErr w:type="spellStart"/>
      <w:r>
        <w:t>beyd</w:t>
      </w:r>
      <w:proofErr w:type="spellEnd"/>
      <w:r>
        <w:t xml:space="preserve"> </w:t>
      </w:r>
      <w:proofErr w:type="spellStart"/>
      <w:r>
        <w:t>ym</w:t>
      </w:r>
      <w:proofErr w:type="spellEnd"/>
      <w:r>
        <w:t xml:space="preserve"> </w:t>
      </w:r>
      <w:proofErr w:type="spellStart"/>
      <w:r>
        <w:t>hymel</w:t>
      </w:r>
      <w:proofErr w:type="spellEnd"/>
      <w:r>
        <w:t xml:space="preserve"> </w:t>
      </w:r>
      <w:proofErr w:type="spellStart"/>
      <w:r>
        <w:t>vnd</w:t>
      </w:r>
      <w:proofErr w:type="spellEnd"/>
      <w:r>
        <w:t xml:space="preserve"> </w:t>
      </w:r>
      <w:proofErr w:type="spellStart"/>
      <w:r>
        <w:t>auff</w:t>
      </w:r>
      <w:proofErr w:type="spellEnd"/>
      <w:r>
        <w:t xml:space="preserve"> der erden, durch </w:t>
      </w:r>
      <w:proofErr w:type="spellStart"/>
      <w:r>
        <w:t>seynes</w:t>
      </w:r>
      <w:proofErr w:type="spellEnd"/>
      <w:r>
        <w:t xml:space="preserve"> </w:t>
      </w:r>
      <w:proofErr w:type="spellStart"/>
      <w:r>
        <w:t>geistes</w:t>
      </w:r>
      <w:proofErr w:type="spellEnd"/>
      <w:r>
        <w:t xml:space="preserve"> reichtumb </w:t>
      </w:r>
      <w:proofErr w:type="spellStart"/>
      <w:r>
        <w:t>erfullet</w:t>
      </w:r>
      <w:proofErr w:type="spellEnd"/>
      <w:r>
        <w:t xml:space="preserve"> wurde: Behalt </w:t>
      </w:r>
      <w:proofErr w:type="spellStart"/>
      <w:r>
        <w:t>vnd</w:t>
      </w:r>
      <w:proofErr w:type="spellEnd"/>
      <w:r>
        <w:t xml:space="preserve"> </w:t>
      </w:r>
      <w:proofErr w:type="spellStart"/>
      <w:r>
        <w:t>sterk</w:t>
      </w:r>
      <w:proofErr w:type="spellEnd"/>
      <w:r>
        <w:t xml:space="preserve"> </w:t>
      </w:r>
      <w:proofErr w:type="spellStart"/>
      <w:r>
        <w:t>vns</w:t>
      </w:r>
      <w:proofErr w:type="spellEnd"/>
      <w:r>
        <w:t xml:space="preserve"> </w:t>
      </w:r>
      <w:proofErr w:type="spellStart"/>
      <w:r>
        <w:t>allezeitt</w:t>
      </w:r>
      <w:proofErr w:type="spellEnd"/>
      <w:r>
        <w:t xml:space="preserve"> </w:t>
      </w:r>
      <w:proofErr w:type="spellStart"/>
      <w:r>
        <w:t>yn</w:t>
      </w:r>
      <w:proofErr w:type="spellEnd"/>
      <w:r>
        <w:t xml:space="preserve"> </w:t>
      </w:r>
      <w:proofErr w:type="spellStart"/>
      <w:r>
        <w:t>erkenntnyß</w:t>
      </w:r>
      <w:proofErr w:type="spellEnd"/>
      <w:r>
        <w:t xml:space="preserve"> </w:t>
      </w:r>
      <w:proofErr w:type="spellStart"/>
      <w:r>
        <w:t>dysser</w:t>
      </w:r>
      <w:proofErr w:type="spellEnd"/>
      <w:r>
        <w:t xml:space="preserve"> </w:t>
      </w:r>
      <w:proofErr w:type="spellStart"/>
      <w:r>
        <w:t>tewren</w:t>
      </w:r>
      <w:proofErr w:type="spellEnd"/>
      <w:r>
        <w:t xml:space="preserve"> </w:t>
      </w:r>
      <w:proofErr w:type="spellStart"/>
      <w:r>
        <w:t>vnd</w:t>
      </w:r>
      <w:proofErr w:type="spellEnd"/>
      <w:r>
        <w:t xml:space="preserve"> </w:t>
      </w:r>
      <w:proofErr w:type="spellStart"/>
      <w:r>
        <w:t>herlichen</w:t>
      </w:r>
      <w:proofErr w:type="spellEnd"/>
      <w:r>
        <w:t xml:space="preserve"> gaben, das </w:t>
      </w:r>
      <w:proofErr w:type="spellStart"/>
      <w:r>
        <w:t>wyr</w:t>
      </w:r>
      <w:proofErr w:type="spellEnd"/>
      <w:r>
        <w:t xml:space="preserve"> </w:t>
      </w:r>
      <w:proofErr w:type="spellStart"/>
      <w:r>
        <w:t>seynen</w:t>
      </w:r>
      <w:proofErr w:type="spellEnd"/>
      <w:r>
        <w:t xml:space="preserve"> </w:t>
      </w:r>
      <w:proofErr w:type="spellStart"/>
      <w:r>
        <w:t>konyglichem</w:t>
      </w:r>
      <w:proofErr w:type="spellEnd"/>
      <w:r>
        <w:t xml:space="preserve"> </w:t>
      </w:r>
      <w:proofErr w:type="spellStart"/>
      <w:r>
        <w:t>beystant</w:t>
      </w:r>
      <w:proofErr w:type="spellEnd"/>
      <w:r>
        <w:t xml:space="preserve"> </w:t>
      </w:r>
      <w:proofErr w:type="spellStart"/>
      <w:r>
        <w:t>vnd</w:t>
      </w:r>
      <w:proofErr w:type="spellEnd"/>
      <w:r>
        <w:t xml:space="preserve"> </w:t>
      </w:r>
      <w:proofErr w:type="spellStart"/>
      <w:r>
        <w:t>hertzliche</w:t>
      </w:r>
      <w:proofErr w:type="spellEnd"/>
      <w:r>
        <w:t xml:space="preserve"> </w:t>
      </w:r>
      <w:proofErr w:type="spellStart"/>
      <w:r>
        <w:t>furbitt</w:t>
      </w:r>
      <w:proofErr w:type="spellEnd"/>
      <w:r>
        <w:t xml:space="preserve"> grosser </w:t>
      </w:r>
      <w:proofErr w:type="spellStart"/>
      <w:r>
        <w:t>dan</w:t>
      </w:r>
      <w:proofErr w:type="spellEnd"/>
      <w:r>
        <w:t xml:space="preserve"> alles </w:t>
      </w:r>
      <w:proofErr w:type="spellStart"/>
      <w:r>
        <w:t>vnglück</w:t>
      </w:r>
      <w:proofErr w:type="spellEnd"/>
      <w:r>
        <w:t xml:space="preserve"> </w:t>
      </w:r>
      <w:proofErr w:type="spellStart"/>
      <w:r>
        <w:t>vnd</w:t>
      </w:r>
      <w:proofErr w:type="spellEnd"/>
      <w:r>
        <w:t xml:space="preserve"> </w:t>
      </w:r>
      <w:proofErr w:type="spellStart"/>
      <w:r>
        <w:t>anfechtung</w:t>
      </w:r>
      <w:proofErr w:type="spellEnd"/>
      <w:r>
        <w:t xml:space="preserve"> </w:t>
      </w:r>
      <w:proofErr w:type="spellStart"/>
      <w:r>
        <w:t>mogen</w:t>
      </w:r>
      <w:proofErr w:type="spellEnd"/>
      <w:r>
        <w:t xml:space="preserve"> halten </w:t>
      </w:r>
      <w:proofErr w:type="spellStart"/>
      <w:r>
        <w:t>vnd</w:t>
      </w:r>
      <w:proofErr w:type="spellEnd"/>
      <w:r>
        <w:t xml:space="preserve"> </w:t>
      </w:r>
      <w:proofErr w:type="spellStart"/>
      <w:r>
        <w:t>byß</w:t>
      </w:r>
      <w:proofErr w:type="spellEnd"/>
      <w:r>
        <w:t xml:space="preserve"> </w:t>
      </w:r>
      <w:proofErr w:type="spellStart"/>
      <w:r>
        <w:t>auff</w:t>
      </w:r>
      <w:proofErr w:type="spellEnd"/>
      <w:r>
        <w:t xml:space="preserve"> </w:t>
      </w:r>
      <w:proofErr w:type="spellStart"/>
      <w:r>
        <w:t>seyne</w:t>
      </w:r>
      <w:proofErr w:type="spellEnd"/>
      <w:r>
        <w:t xml:space="preserve"> selige </w:t>
      </w:r>
      <w:proofErr w:type="spellStart"/>
      <w:r>
        <w:t>zukunfft</w:t>
      </w:r>
      <w:proofErr w:type="spellEnd"/>
      <w:r>
        <w:t xml:space="preserve"> als die rechten </w:t>
      </w:r>
      <w:proofErr w:type="spellStart"/>
      <w:r>
        <w:t>glidder</w:t>
      </w:r>
      <w:proofErr w:type="spellEnd"/>
      <w:r>
        <w:t xml:space="preserve"> </w:t>
      </w:r>
      <w:proofErr w:type="spellStart"/>
      <w:r>
        <w:t>disses</w:t>
      </w:r>
      <w:proofErr w:type="spellEnd"/>
      <w:r>
        <w:t xml:space="preserve"> gnadenreichen </w:t>
      </w:r>
      <w:proofErr w:type="spellStart"/>
      <w:r>
        <w:t>heubts</w:t>
      </w:r>
      <w:proofErr w:type="spellEnd"/>
      <w:r>
        <w:t xml:space="preserve">, </w:t>
      </w:r>
      <w:proofErr w:type="spellStart"/>
      <w:r>
        <w:t>stercker</w:t>
      </w:r>
      <w:proofErr w:type="spellEnd"/>
      <w:r>
        <w:t xml:space="preserve"> </w:t>
      </w:r>
      <w:proofErr w:type="spellStart"/>
      <w:r>
        <w:t>ym</w:t>
      </w:r>
      <w:proofErr w:type="spellEnd"/>
      <w:r>
        <w:t xml:space="preserve"> glauben, </w:t>
      </w:r>
      <w:proofErr w:type="spellStart"/>
      <w:r>
        <w:t>lanckmütiger</w:t>
      </w:r>
      <w:proofErr w:type="spellEnd"/>
      <w:r>
        <w:t xml:space="preserve"> </w:t>
      </w:r>
      <w:proofErr w:type="spellStart"/>
      <w:r>
        <w:t>yn</w:t>
      </w:r>
      <w:proofErr w:type="spellEnd"/>
      <w:r>
        <w:t xml:space="preserve"> </w:t>
      </w:r>
      <w:proofErr w:type="spellStart"/>
      <w:r>
        <w:t>hoffnung</w:t>
      </w:r>
      <w:proofErr w:type="spellEnd"/>
      <w:r>
        <w:t xml:space="preserve"> </w:t>
      </w:r>
      <w:proofErr w:type="spellStart"/>
      <w:r>
        <w:t>vnd</w:t>
      </w:r>
      <w:proofErr w:type="spellEnd"/>
      <w:r>
        <w:t xml:space="preserve"> </w:t>
      </w:r>
      <w:proofErr w:type="spellStart"/>
      <w:r>
        <w:t>yn</w:t>
      </w:r>
      <w:proofErr w:type="spellEnd"/>
      <w:r>
        <w:t xml:space="preserve"> der liebe brünstiger erfunden werden. </w:t>
      </w:r>
      <w:proofErr w:type="spellStart"/>
      <w:r>
        <w:t>Vmb</w:t>
      </w:r>
      <w:proofErr w:type="spellEnd"/>
      <w:r>
        <w:t xml:space="preserve"> desselbigen Jesu Christi </w:t>
      </w:r>
      <w:proofErr w:type="spellStart"/>
      <w:r>
        <w:t>vnseres</w:t>
      </w:r>
      <w:proofErr w:type="spellEnd"/>
      <w:r>
        <w:t xml:space="preserve"> </w:t>
      </w:r>
      <w:proofErr w:type="spellStart"/>
      <w:r>
        <w:t>herrn</w:t>
      </w:r>
      <w:proofErr w:type="spellEnd"/>
      <w:r>
        <w:t xml:space="preserve"> willen. </w:t>
      </w:r>
    </w:p>
    <w:p w14:paraId="22193FFA" w14:textId="77777777" w:rsidR="002A66D7" w:rsidRDefault="002A66D7" w:rsidP="002A66D7">
      <w:pPr>
        <w:pStyle w:val="StandardWeb"/>
      </w:pPr>
      <w:r>
        <w:rPr>
          <w:rStyle w:val="Fett"/>
          <w:rFonts w:eastAsiaTheme="majorEastAsia"/>
        </w:rPr>
        <w:t xml:space="preserve">Die </w:t>
      </w:r>
      <w:proofErr w:type="spellStart"/>
      <w:r>
        <w:rPr>
          <w:rStyle w:val="Fett"/>
          <w:rFonts w:eastAsiaTheme="majorEastAsia"/>
        </w:rPr>
        <w:t>Pentecostes</w:t>
      </w:r>
      <w:proofErr w:type="spellEnd"/>
      <w:r>
        <w:rPr>
          <w:rStyle w:val="Fett"/>
          <w:rFonts w:eastAsiaTheme="majorEastAsia"/>
        </w:rPr>
        <w:t xml:space="preserve">. Ad </w:t>
      </w:r>
      <w:proofErr w:type="spellStart"/>
      <w:r>
        <w:rPr>
          <w:rStyle w:val="Fett"/>
          <w:rFonts w:eastAsiaTheme="majorEastAsia"/>
        </w:rPr>
        <w:t>secundas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3DB8213A" w14:textId="77777777" w:rsidR="002A66D7" w:rsidRDefault="002A66D7" w:rsidP="002A66D7">
      <w:pPr>
        <w:pStyle w:val="StandardWeb"/>
      </w:pPr>
      <w:proofErr w:type="spellStart"/>
      <w:r>
        <w:t>Barmhertziger</w:t>
      </w:r>
      <w:proofErr w:type="spellEnd"/>
      <w:r>
        <w:t xml:space="preserve">, </w:t>
      </w:r>
      <w:proofErr w:type="spellStart"/>
      <w:r>
        <w:t>hymlischer</w:t>
      </w:r>
      <w:proofErr w:type="spellEnd"/>
      <w:r>
        <w:t xml:space="preserve"> </w:t>
      </w:r>
      <w:proofErr w:type="spellStart"/>
      <w:r>
        <w:t>vatter</w:t>
      </w:r>
      <w:proofErr w:type="spellEnd"/>
      <w:r>
        <w:t xml:space="preserve">, nach dem </w:t>
      </w:r>
      <w:proofErr w:type="spellStart"/>
      <w:r>
        <w:t>yn</w:t>
      </w:r>
      <w:proofErr w:type="spellEnd"/>
      <w:r>
        <w:t xml:space="preserve"> </w:t>
      </w:r>
      <w:proofErr w:type="spellStart"/>
      <w:r>
        <w:t>vnsern</w:t>
      </w:r>
      <w:proofErr w:type="spellEnd"/>
      <w:r>
        <w:t xml:space="preserve"> </w:t>
      </w:r>
      <w:proofErr w:type="spellStart"/>
      <w:r>
        <w:t>fleißlichen</w:t>
      </w:r>
      <w:proofErr w:type="spellEnd"/>
      <w:r>
        <w:t xml:space="preserve"> </w:t>
      </w:r>
      <w:proofErr w:type="spellStart"/>
      <w:r>
        <w:t>synnen</w:t>
      </w:r>
      <w:proofErr w:type="spellEnd"/>
      <w:r>
        <w:t xml:space="preserve"> </w:t>
      </w:r>
      <w:proofErr w:type="spellStart"/>
      <w:r>
        <w:t>vnd</w:t>
      </w:r>
      <w:proofErr w:type="spellEnd"/>
      <w:r>
        <w:t xml:space="preserve"> </w:t>
      </w:r>
      <w:proofErr w:type="spellStart"/>
      <w:r>
        <w:t>gedancken</w:t>
      </w:r>
      <w:proofErr w:type="spellEnd"/>
      <w:r>
        <w:t xml:space="preserve"> nichts </w:t>
      </w:r>
      <w:proofErr w:type="spellStart"/>
      <w:r>
        <w:t>dan</w:t>
      </w:r>
      <w:proofErr w:type="spellEnd"/>
      <w:r>
        <w:t xml:space="preserve"> </w:t>
      </w:r>
      <w:proofErr w:type="spellStart"/>
      <w:r>
        <w:t>eytel</w:t>
      </w:r>
      <w:proofErr w:type="spellEnd"/>
      <w:r>
        <w:t xml:space="preserve"> </w:t>
      </w:r>
      <w:proofErr w:type="spellStart"/>
      <w:r>
        <w:t>fynsternyß</w:t>
      </w:r>
      <w:proofErr w:type="spellEnd"/>
      <w:r>
        <w:t xml:space="preserve">, </w:t>
      </w:r>
      <w:proofErr w:type="spellStart"/>
      <w:r>
        <w:t>zweyffel</w:t>
      </w:r>
      <w:proofErr w:type="spellEnd"/>
      <w:r>
        <w:t xml:space="preserve"> </w:t>
      </w:r>
      <w:proofErr w:type="spellStart"/>
      <w:r>
        <w:t>vnd</w:t>
      </w:r>
      <w:proofErr w:type="spellEnd"/>
      <w:r>
        <w:t xml:space="preserve"> </w:t>
      </w:r>
      <w:proofErr w:type="spellStart"/>
      <w:r>
        <w:t>irthumb</w:t>
      </w:r>
      <w:proofErr w:type="spellEnd"/>
      <w:r>
        <w:t xml:space="preserve"> erfunden </w:t>
      </w:r>
      <w:proofErr w:type="spellStart"/>
      <w:r>
        <w:t>wirdt</w:t>
      </w:r>
      <w:proofErr w:type="spellEnd"/>
      <w:r>
        <w:t xml:space="preserve">, </w:t>
      </w:r>
      <w:proofErr w:type="spellStart"/>
      <w:r>
        <w:t>vnd</w:t>
      </w:r>
      <w:proofErr w:type="spellEnd"/>
      <w:r>
        <w:t xml:space="preserve"> </w:t>
      </w:r>
      <w:proofErr w:type="spellStart"/>
      <w:r>
        <w:t>deyn</w:t>
      </w:r>
      <w:proofErr w:type="spellEnd"/>
      <w:r>
        <w:t xml:space="preserve"> </w:t>
      </w:r>
      <w:proofErr w:type="spellStart"/>
      <w:r>
        <w:t>gotlicher</w:t>
      </w:r>
      <w:proofErr w:type="spellEnd"/>
      <w:r>
        <w:t xml:space="preserve"> </w:t>
      </w:r>
      <w:proofErr w:type="spellStart"/>
      <w:r>
        <w:t>synn</w:t>
      </w:r>
      <w:proofErr w:type="spellEnd"/>
      <w:r>
        <w:t xml:space="preserve"> on </w:t>
      </w:r>
      <w:proofErr w:type="spellStart"/>
      <w:r>
        <w:t>erleuchtung</w:t>
      </w:r>
      <w:proofErr w:type="spellEnd"/>
      <w:r>
        <w:t xml:space="preserve"> </w:t>
      </w:r>
      <w:proofErr w:type="spellStart"/>
      <w:r>
        <w:t>dynes</w:t>
      </w:r>
      <w:proofErr w:type="spellEnd"/>
      <w:r>
        <w:t xml:space="preserve"> werden heiligen </w:t>
      </w:r>
      <w:proofErr w:type="spellStart"/>
      <w:r>
        <w:t>geistes</w:t>
      </w:r>
      <w:proofErr w:type="spellEnd"/>
      <w:r>
        <w:t xml:space="preserve"> nicht </w:t>
      </w:r>
      <w:proofErr w:type="spellStart"/>
      <w:r>
        <w:t>erkant</w:t>
      </w:r>
      <w:proofErr w:type="spellEnd"/>
      <w:r>
        <w:t xml:space="preserve"> mag werden: </w:t>
      </w:r>
      <w:proofErr w:type="spellStart"/>
      <w:r>
        <w:t>Laiß</w:t>
      </w:r>
      <w:proofErr w:type="spellEnd"/>
      <w:r>
        <w:t xml:space="preserve"> </w:t>
      </w:r>
      <w:proofErr w:type="spellStart"/>
      <w:r>
        <w:t>dis</w:t>
      </w:r>
      <w:proofErr w:type="spellEnd"/>
      <w:r>
        <w:t xml:space="preserve"> ewige </w:t>
      </w:r>
      <w:proofErr w:type="spellStart"/>
      <w:r>
        <w:t>gotliche</w:t>
      </w:r>
      <w:proofErr w:type="spellEnd"/>
      <w:r>
        <w:t xml:space="preserve"> </w:t>
      </w:r>
      <w:proofErr w:type="spellStart"/>
      <w:r>
        <w:t>liecht</w:t>
      </w:r>
      <w:proofErr w:type="spellEnd"/>
      <w:r>
        <w:t xml:space="preserve"> </w:t>
      </w:r>
      <w:proofErr w:type="spellStart"/>
      <w:r>
        <w:t>yn</w:t>
      </w:r>
      <w:proofErr w:type="spellEnd"/>
      <w:r>
        <w:t xml:space="preserve"> </w:t>
      </w:r>
      <w:proofErr w:type="spellStart"/>
      <w:r>
        <w:t>vnsern</w:t>
      </w:r>
      <w:proofErr w:type="spellEnd"/>
      <w:r>
        <w:t xml:space="preserve"> </w:t>
      </w:r>
      <w:proofErr w:type="spellStart"/>
      <w:r>
        <w:t>vnuerstendigen</w:t>
      </w:r>
      <w:proofErr w:type="spellEnd"/>
      <w:r>
        <w:t xml:space="preserve"> </w:t>
      </w:r>
      <w:proofErr w:type="spellStart"/>
      <w:r>
        <w:t>hertzen</w:t>
      </w:r>
      <w:proofErr w:type="spellEnd"/>
      <w:r>
        <w:t xml:space="preserve"> </w:t>
      </w:r>
      <w:proofErr w:type="spellStart"/>
      <w:r>
        <w:t>erscheynen</w:t>
      </w:r>
      <w:proofErr w:type="spellEnd"/>
      <w:r>
        <w:t xml:space="preserve">, das </w:t>
      </w:r>
      <w:proofErr w:type="spellStart"/>
      <w:r>
        <w:t>wyr</w:t>
      </w:r>
      <w:proofErr w:type="spellEnd"/>
      <w:r>
        <w:t xml:space="preserve"> </w:t>
      </w:r>
      <w:proofErr w:type="spellStart"/>
      <w:r>
        <w:t>vns</w:t>
      </w:r>
      <w:proofErr w:type="spellEnd"/>
      <w:r>
        <w:t xml:space="preserve"> </w:t>
      </w:r>
      <w:proofErr w:type="spellStart"/>
      <w:r>
        <w:t>yn</w:t>
      </w:r>
      <w:proofErr w:type="spellEnd"/>
      <w:r>
        <w:t xml:space="preserve"> die </w:t>
      </w:r>
      <w:proofErr w:type="spellStart"/>
      <w:r>
        <w:t>warheit</w:t>
      </w:r>
      <w:proofErr w:type="spellEnd"/>
      <w:r>
        <w:t xml:space="preserve"> </w:t>
      </w:r>
      <w:proofErr w:type="spellStart"/>
      <w:r>
        <w:t>dynes</w:t>
      </w:r>
      <w:proofErr w:type="spellEnd"/>
      <w:r>
        <w:t xml:space="preserve"> </w:t>
      </w:r>
      <w:proofErr w:type="spellStart"/>
      <w:r>
        <w:t>gotlichen</w:t>
      </w:r>
      <w:proofErr w:type="spellEnd"/>
      <w:r>
        <w:t xml:space="preserve"> </w:t>
      </w:r>
      <w:proofErr w:type="spellStart"/>
      <w:r>
        <w:t>worts</w:t>
      </w:r>
      <w:proofErr w:type="spellEnd"/>
      <w:r>
        <w:t xml:space="preserve"> nach </w:t>
      </w:r>
      <w:proofErr w:type="spellStart"/>
      <w:r>
        <w:t>seyner</w:t>
      </w:r>
      <w:proofErr w:type="spellEnd"/>
      <w:r>
        <w:t xml:space="preserve"> </w:t>
      </w:r>
      <w:proofErr w:type="spellStart"/>
      <w:r>
        <w:t>vnbetrieglichen</w:t>
      </w:r>
      <w:proofErr w:type="spellEnd"/>
      <w:r>
        <w:t xml:space="preserve"> </w:t>
      </w:r>
      <w:proofErr w:type="spellStart"/>
      <w:r>
        <w:t>erleuchtung</w:t>
      </w:r>
      <w:proofErr w:type="spellEnd"/>
      <w:r>
        <w:t xml:space="preserve"> </w:t>
      </w:r>
      <w:proofErr w:type="spellStart"/>
      <w:r>
        <w:t>mogen</w:t>
      </w:r>
      <w:proofErr w:type="spellEnd"/>
      <w:r>
        <w:t xml:space="preserve"> schicken </w:t>
      </w:r>
      <w:proofErr w:type="spellStart"/>
      <w:r>
        <w:t>vnd</w:t>
      </w:r>
      <w:proofErr w:type="spellEnd"/>
      <w:r>
        <w:t xml:space="preserve"> nach </w:t>
      </w:r>
      <w:proofErr w:type="spellStart"/>
      <w:r>
        <w:t>senyer</w:t>
      </w:r>
      <w:proofErr w:type="spellEnd"/>
      <w:r>
        <w:t xml:space="preserve"> </w:t>
      </w:r>
      <w:proofErr w:type="spellStart"/>
      <w:r>
        <w:t>gotlichen</w:t>
      </w:r>
      <w:proofErr w:type="spellEnd"/>
      <w:r>
        <w:t xml:space="preserve"> </w:t>
      </w:r>
      <w:proofErr w:type="spellStart"/>
      <w:r>
        <w:t>salbung</w:t>
      </w:r>
      <w:proofErr w:type="spellEnd"/>
      <w:r>
        <w:t xml:space="preserve"> </w:t>
      </w:r>
      <w:proofErr w:type="spellStart"/>
      <w:r>
        <w:t>by</w:t>
      </w:r>
      <w:proofErr w:type="spellEnd"/>
      <w:r>
        <w:t xml:space="preserve"> dem </w:t>
      </w:r>
      <w:proofErr w:type="spellStart"/>
      <w:r>
        <w:t>reynen</w:t>
      </w:r>
      <w:proofErr w:type="spellEnd"/>
      <w:r>
        <w:t xml:space="preserve"> </w:t>
      </w:r>
      <w:proofErr w:type="spellStart"/>
      <w:r>
        <w:t>vnd</w:t>
      </w:r>
      <w:proofErr w:type="spellEnd"/>
      <w:r>
        <w:t xml:space="preserve"> gesunden </w:t>
      </w:r>
      <w:proofErr w:type="spellStart"/>
      <w:r>
        <w:t>verstandtt</w:t>
      </w:r>
      <w:proofErr w:type="spellEnd"/>
      <w:r>
        <w:t xml:space="preserve"> des heiligen </w:t>
      </w:r>
      <w:proofErr w:type="spellStart"/>
      <w:r>
        <w:t>euangelii</w:t>
      </w:r>
      <w:proofErr w:type="spellEnd"/>
      <w:r>
        <w:t xml:space="preserve"> </w:t>
      </w:r>
      <w:proofErr w:type="spellStart"/>
      <w:r>
        <w:t>gnediglick</w:t>
      </w:r>
      <w:proofErr w:type="spellEnd"/>
      <w:r>
        <w:t xml:space="preserve"> erhalten werden. </w:t>
      </w:r>
      <w:proofErr w:type="spellStart"/>
      <w:r>
        <w:t>Vmb</w:t>
      </w:r>
      <w:proofErr w:type="spellEnd"/>
      <w:r>
        <w:t xml:space="preserve"> Jesus Christus. </w:t>
      </w:r>
    </w:p>
    <w:p w14:paraId="5BDF8BE1" w14:textId="77777777" w:rsidR="002A66D7" w:rsidRDefault="002A66D7" w:rsidP="002A66D7">
      <w:pPr>
        <w:pStyle w:val="StandardWeb"/>
      </w:pPr>
      <w:r>
        <w:rPr>
          <w:rStyle w:val="Fett"/>
          <w:rFonts w:eastAsiaTheme="majorEastAsia"/>
        </w:rPr>
        <w:t xml:space="preserve">Die Trinitatis ad </w:t>
      </w:r>
      <w:proofErr w:type="spellStart"/>
      <w:r>
        <w:rPr>
          <w:rStyle w:val="Fett"/>
          <w:rFonts w:eastAsiaTheme="majorEastAsia"/>
        </w:rPr>
        <w:t>primas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 xml:space="preserve"> et </w:t>
      </w:r>
      <w:proofErr w:type="spellStart"/>
      <w:r>
        <w:rPr>
          <w:rStyle w:val="Fett"/>
          <w:rFonts w:eastAsiaTheme="majorEastAsia"/>
        </w:rPr>
        <w:t>Matutinas</w:t>
      </w:r>
      <w:proofErr w:type="spellEnd"/>
      <w:r>
        <w:rPr>
          <w:rStyle w:val="Fett"/>
          <w:rFonts w:eastAsiaTheme="majorEastAsia"/>
        </w:rPr>
        <w:t>.</w:t>
      </w:r>
      <w:r>
        <w:t xml:space="preserve"> </w:t>
      </w:r>
    </w:p>
    <w:p w14:paraId="2A062077" w14:textId="77777777" w:rsidR="002A66D7" w:rsidRDefault="002A66D7" w:rsidP="002A66D7">
      <w:pPr>
        <w:pStyle w:val="StandardWeb"/>
      </w:pPr>
      <w:proofErr w:type="spellStart"/>
      <w:r>
        <w:t>Almechtiger</w:t>
      </w:r>
      <w:proofErr w:type="spellEnd"/>
      <w:r>
        <w:t xml:space="preserve">, ewiger Gott, der du </w:t>
      </w:r>
      <w:proofErr w:type="spellStart"/>
      <w:r>
        <w:t>yn</w:t>
      </w:r>
      <w:proofErr w:type="spellEnd"/>
      <w:r>
        <w:t xml:space="preserve"> </w:t>
      </w:r>
      <w:proofErr w:type="spellStart"/>
      <w:r>
        <w:t>dyner</w:t>
      </w:r>
      <w:proofErr w:type="spellEnd"/>
      <w:r>
        <w:t xml:space="preserve"> </w:t>
      </w:r>
      <w:proofErr w:type="spellStart"/>
      <w:r>
        <w:t>gotlichen</w:t>
      </w:r>
      <w:proofErr w:type="spellEnd"/>
      <w:r>
        <w:t xml:space="preserve"> </w:t>
      </w:r>
      <w:proofErr w:type="spellStart"/>
      <w:r>
        <w:t>natur</w:t>
      </w:r>
      <w:proofErr w:type="spellEnd"/>
      <w:r>
        <w:t xml:space="preserve"> </w:t>
      </w:r>
      <w:proofErr w:type="spellStart"/>
      <w:r>
        <w:t>vnd</w:t>
      </w:r>
      <w:proofErr w:type="spellEnd"/>
      <w:r>
        <w:t xml:space="preserve"> </w:t>
      </w:r>
      <w:proofErr w:type="spellStart"/>
      <w:r>
        <w:t>weßen</w:t>
      </w:r>
      <w:proofErr w:type="spellEnd"/>
      <w:r>
        <w:t xml:space="preserve"> </w:t>
      </w:r>
      <w:proofErr w:type="spellStart"/>
      <w:r>
        <w:t>vnerforßlich</w:t>
      </w:r>
      <w:proofErr w:type="spellEnd"/>
      <w:r>
        <w:t xml:space="preserve"> </w:t>
      </w:r>
      <w:proofErr w:type="spellStart"/>
      <w:r>
        <w:t>vnd</w:t>
      </w:r>
      <w:proofErr w:type="spellEnd"/>
      <w:r>
        <w:t xml:space="preserve"> </w:t>
      </w:r>
      <w:proofErr w:type="spellStart"/>
      <w:r>
        <w:t>yn</w:t>
      </w:r>
      <w:proofErr w:type="spellEnd"/>
      <w:r>
        <w:t xml:space="preserve"> </w:t>
      </w:r>
      <w:proofErr w:type="spellStart"/>
      <w:r>
        <w:t>dynem</w:t>
      </w:r>
      <w:proofErr w:type="spellEnd"/>
      <w:r>
        <w:t xml:space="preserve"> ewigen </w:t>
      </w:r>
      <w:proofErr w:type="spellStart"/>
      <w:r>
        <w:t>raidt</w:t>
      </w:r>
      <w:proofErr w:type="spellEnd"/>
      <w:r>
        <w:t xml:space="preserve">, </w:t>
      </w:r>
      <w:proofErr w:type="spellStart"/>
      <w:r>
        <w:t>gewalt</w:t>
      </w:r>
      <w:proofErr w:type="spellEnd"/>
      <w:r>
        <w:t xml:space="preserve"> </w:t>
      </w:r>
      <w:proofErr w:type="spellStart"/>
      <w:r>
        <w:t>vnd</w:t>
      </w:r>
      <w:proofErr w:type="spellEnd"/>
      <w:r>
        <w:t xml:space="preserve"> </w:t>
      </w:r>
      <w:proofErr w:type="spellStart"/>
      <w:r>
        <w:t>wyheit</w:t>
      </w:r>
      <w:proofErr w:type="spellEnd"/>
      <w:r>
        <w:t xml:space="preserve"> </w:t>
      </w:r>
      <w:proofErr w:type="spellStart"/>
      <w:r>
        <w:t>vnbegreyfflich</w:t>
      </w:r>
      <w:proofErr w:type="spellEnd"/>
      <w:r>
        <w:t xml:space="preserve"> bist, das zu dem wunderbaren </w:t>
      </w:r>
      <w:proofErr w:type="spellStart"/>
      <w:r>
        <w:t>liechte</w:t>
      </w:r>
      <w:proofErr w:type="spellEnd"/>
      <w:r>
        <w:t xml:space="preserve">, </w:t>
      </w:r>
      <w:proofErr w:type="spellStart"/>
      <w:r>
        <w:t>daryn</w:t>
      </w:r>
      <w:proofErr w:type="spellEnd"/>
      <w:r>
        <w:t xml:space="preserve"> du </w:t>
      </w:r>
      <w:proofErr w:type="spellStart"/>
      <w:r>
        <w:t>wonest</w:t>
      </w:r>
      <w:proofErr w:type="spellEnd"/>
      <w:r>
        <w:t xml:space="preserve">, </w:t>
      </w:r>
      <w:proofErr w:type="spellStart"/>
      <w:r>
        <w:t>keyne</w:t>
      </w:r>
      <w:proofErr w:type="spellEnd"/>
      <w:r>
        <w:t xml:space="preserve"> </w:t>
      </w:r>
      <w:proofErr w:type="spellStart"/>
      <w:r>
        <w:t>mensliche</w:t>
      </w:r>
      <w:proofErr w:type="spellEnd"/>
      <w:r>
        <w:t xml:space="preserve"> </w:t>
      </w:r>
      <w:proofErr w:type="spellStart"/>
      <w:r>
        <w:t>vornunfft</w:t>
      </w:r>
      <w:proofErr w:type="spellEnd"/>
      <w:r>
        <w:t xml:space="preserve"> mag reichen </w:t>
      </w:r>
      <w:proofErr w:type="spellStart"/>
      <w:r>
        <w:t>odder</w:t>
      </w:r>
      <w:proofErr w:type="spellEnd"/>
      <w:r>
        <w:t xml:space="preserve"> auch </w:t>
      </w:r>
      <w:proofErr w:type="spellStart"/>
      <w:r>
        <w:t>hyn</w:t>
      </w:r>
      <w:proofErr w:type="spellEnd"/>
      <w:r>
        <w:t xml:space="preserve"> zu nahen </w:t>
      </w:r>
      <w:proofErr w:type="spellStart"/>
      <w:r>
        <w:t>darff</w:t>
      </w:r>
      <w:proofErr w:type="spellEnd"/>
      <w:r>
        <w:t xml:space="preserve">: Gib </w:t>
      </w:r>
      <w:proofErr w:type="spellStart"/>
      <w:r>
        <w:t>vns</w:t>
      </w:r>
      <w:proofErr w:type="spellEnd"/>
      <w:r>
        <w:t xml:space="preserve"> durch </w:t>
      </w:r>
      <w:proofErr w:type="spellStart"/>
      <w:r>
        <w:t>dynen</w:t>
      </w:r>
      <w:proofErr w:type="spellEnd"/>
      <w:r>
        <w:t xml:space="preserve"> heiligen geist </w:t>
      </w:r>
      <w:proofErr w:type="spellStart"/>
      <w:r>
        <w:t>dyne</w:t>
      </w:r>
      <w:proofErr w:type="spellEnd"/>
      <w:r>
        <w:t xml:space="preserve"> </w:t>
      </w:r>
      <w:proofErr w:type="spellStart"/>
      <w:r>
        <w:t>vetterliche</w:t>
      </w:r>
      <w:proofErr w:type="spellEnd"/>
      <w:r>
        <w:t xml:space="preserve"> gute </w:t>
      </w:r>
      <w:proofErr w:type="spellStart"/>
      <w:r>
        <w:t>vnd</w:t>
      </w:r>
      <w:proofErr w:type="spellEnd"/>
      <w:r>
        <w:t xml:space="preserve"> liebe </w:t>
      </w:r>
      <w:proofErr w:type="spellStart"/>
      <w:r>
        <w:t>yn</w:t>
      </w:r>
      <w:proofErr w:type="spellEnd"/>
      <w:r>
        <w:t xml:space="preserve"> Christo, </w:t>
      </w:r>
      <w:proofErr w:type="spellStart"/>
      <w:r>
        <w:t>dynem</w:t>
      </w:r>
      <w:proofErr w:type="spellEnd"/>
      <w:r>
        <w:t xml:space="preserve"> </w:t>
      </w:r>
      <w:proofErr w:type="spellStart"/>
      <w:r>
        <w:t>eyngebornen</w:t>
      </w:r>
      <w:proofErr w:type="spellEnd"/>
      <w:r>
        <w:t xml:space="preserve"> Sohne, zu erkennen, </w:t>
      </w:r>
      <w:proofErr w:type="spellStart"/>
      <w:r>
        <w:t>vnd</w:t>
      </w:r>
      <w:proofErr w:type="spellEnd"/>
      <w:r>
        <w:t xml:space="preserve"> das </w:t>
      </w:r>
      <w:proofErr w:type="spellStart"/>
      <w:r>
        <w:t>wyr</w:t>
      </w:r>
      <w:proofErr w:type="spellEnd"/>
      <w:r>
        <w:t xml:space="preserve"> </w:t>
      </w:r>
      <w:proofErr w:type="spellStart"/>
      <w:r>
        <w:t>dyne</w:t>
      </w:r>
      <w:proofErr w:type="spellEnd"/>
      <w:r>
        <w:t xml:space="preserve"> </w:t>
      </w:r>
      <w:proofErr w:type="spellStart"/>
      <w:r>
        <w:t>vnzerteylte</w:t>
      </w:r>
      <w:proofErr w:type="spellEnd"/>
      <w:r>
        <w:t xml:space="preserve"> </w:t>
      </w:r>
      <w:proofErr w:type="spellStart"/>
      <w:r>
        <w:t>gotheit</w:t>
      </w:r>
      <w:proofErr w:type="spellEnd"/>
      <w:r>
        <w:t xml:space="preserve"> </w:t>
      </w:r>
      <w:proofErr w:type="spellStart"/>
      <w:r>
        <w:t>yn</w:t>
      </w:r>
      <w:proofErr w:type="spellEnd"/>
      <w:r>
        <w:t xml:space="preserve"> </w:t>
      </w:r>
      <w:proofErr w:type="spellStart"/>
      <w:r>
        <w:t>dreyen</w:t>
      </w:r>
      <w:proofErr w:type="spellEnd"/>
      <w:r>
        <w:t xml:space="preserve"> </w:t>
      </w:r>
      <w:proofErr w:type="spellStart"/>
      <w:r>
        <w:t>vnterschiedtlichen</w:t>
      </w:r>
      <w:proofErr w:type="spellEnd"/>
      <w:r>
        <w:t xml:space="preserve"> </w:t>
      </w:r>
      <w:proofErr w:type="spellStart"/>
      <w:r>
        <w:t>personen</w:t>
      </w:r>
      <w:proofErr w:type="spellEnd"/>
      <w:r>
        <w:t xml:space="preserve"> </w:t>
      </w:r>
      <w:proofErr w:type="spellStart"/>
      <w:r>
        <w:t>alhyt</w:t>
      </w:r>
      <w:proofErr w:type="spellEnd"/>
      <w:r>
        <w:t xml:space="preserve"> durch den waren christlichen glauben </w:t>
      </w:r>
      <w:proofErr w:type="spellStart"/>
      <w:r>
        <w:t>vnd</w:t>
      </w:r>
      <w:proofErr w:type="spellEnd"/>
      <w:r>
        <w:t xml:space="preserve"> hernachmals </w:t>
      </w:r>
      <w:proofErr w:type="spellStart"/>
      <w:r>
        <w:t>myt</w:t>
      </w:r>
      <w:proofErr w:type="spellEnd"/>
      <w:r>
        <w:t xml:space="preserve"> </w:t>
      </w:r>
      <w:proofErr w:type="spellStart"/>
      <w:r>
        <w:t>auffgedecktem</w:t>
      </w:r>
      <w:proofErr w:type="spellEnd"/>
      <w:r>
        <w:t xml:space="preserve"> </w:t>
      </w:r>
      <w:proofErr w:type="spellStart"/>
      <w:r>
        <w:t>angesicht</w:t>
      </w:r>
      <w:proofErr w:type="spellEnd"/>
      <w:r>
        <w:t xml:space="preserve"> </w:t>
      </w:r>
      <w:proofErr w:type="spellStart"/>
      <w:r>
        <w:t>yn</w:t>
      </w:r>
      <w:proofErr w:type="spellEnd"/>
      <w:r>
        <w:t xml:space="preserve"> den ewigen </w:t>
      </w:r>
      <w:proofErr w:type="spellStart"/>
      <w:r>
        <w:t>freuden</w:t>
      </w:r>
      <w:proofErr w:type="spellEnd"/>
      <w:r>
        <w:t xml:space="preserve"> seliglich </w:t>
      </w:r>
      <w:proofErr w:type="spellStart"/>
      <w:r>
        <w:t>beschawen</w:t>
      </w:r>
      <w:proofErr w:type="spellEnd"/>
      <w:r>
        <w:t xml:space="preserve"> </w:t>
      </w:r>
      <w:proofErr w:type="spellStart"/>
      <w:r>
        <w:t>mogen</w:t>
      </w:r>
      <w:proofErr w:type="spellEnd"/>
      <w:r>
        <w:t xml:space="preserve">. </w:t>
      </w:r>
      <w:proofErr w:type="spellStart"/>
      <w:r>
        <w:t>Vmb</w:t>
      </w:r>
      <w:proofErr w:type="spellEnd"/>
      <w:r>
        <w:t xml:space="preserve"> desselbigen Jesu Christi. </w:t>
      </w:r>
    </w:p>
    <w:p w14:paraId="48183405" w14:textId="77777777" w:rsidR="002A66D7" w:rsidRDefault="002A66D7" w:rsidP="002A66D7">
      <w:pPr>
        <w:pStyle w:val="StandardWeb"/>
      </w:pPr>
      <w:r>
        <w:rPr>
          <w:rStyle w:val="Fett"/>
          <w:rFonts w:eastAsiaTheme="majorEastAsia"/>
        </w:rPr>
        <w:t xml:space="preserve">Die Petri et Pauli ad </w:t>
      </w:r>
      <w:proofErr w:type="spellStart"/>
      <w:r>
        <w:rPr>
          <w:rStyle w:val="Fett"/>
          <w:rFonts w:eastAsiaTheme="majorEastAsia"/>
        </w:rPr>
        <w:t>primas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 xml:space="preserve"> et </w:t>
      </w:r>
      <w:proofErr w:type="spellStart"/>
      <w:r>
        <w:rPr>
          <w:rStyle w:val="Fett"/>
          <w:rFonts w:eastAsiaTheme="majorEastAsia"/>
        </w:rPr>
        <w:t>Matutinas</w:t>
      </w:r>
      <w:proofErr w:type="spellEnd"/>
      <w:r>
        <w:rPr>
          <w:rStyle w:val="Fett"/>
          <w:rFonts w:eastAsiaTheme="majorEastAsia"/>
        </w:rPr>
        <w:t>.</w:t>
      </w:r>
      <w:r>
        <w:t xml:space="preserve"> </w:t>
      </w:r>
    </w:p>
    <w:p w14:paraId="639085E5" w14:textId="77777777" w:rsidR="002A66D7" w:rsidRDefault="002A66D7" w:rsidP="002A66D7">
      <w:pPr>
        <w:pStyle w:val="StandardWeb"/>
      </w:pPr>
      <w:proofErr w:type="spellStart"/>
      <w:r>
        <w:t>Barmhertziger</w:t>
      </w:r>
      <w:proofErr w:type="spellEnd"/>
      <w:r>
        <w:t xml:space="preserve">, </w:t>
      </w:r>
      <w:proofErr w:type="spellStart"/>
      <w:r>
        <w:t>hymlischer</w:t>
      </w:r>
      <w:proofErr w:type="spellEnd"/>
      <w:r>
        <w:t xml:space="preserve"> </w:t>
      </w:r>
      <w:proofErr w:type="spellStart"/>
      <w:r>
        <w:t>vatter</w:t>
      </w:r>
      <w:proofErr w:type="spellEnd"/>
      <w:r>
        <w:t xml:space="preserve">, d. weil on </w:t>
      </w:r>
      <w:proofErr w:type="spellStart"/>
      <w:r>
        <w:t>dyne</w:t>
      </w:r>
      <w:proofErr w:type="spellEnd"/>
      <w:r>
        <w:t xml:space="preserve"> </w:t>
      </w:r>
      <w:proofErr w:type="spellStart"/>
      <w:r>
        <w:t>gotliche</w:t>
      </w:r>
      <w:proofErr w:type="spellEnd"/>
      <w:r>
        <w:t xml:space="preserve"> </w:t>
      </w:r>
      <w:proofErr w:type="spellStart"/>
      <w:r>
        <w:t>offenbarung</w:t>
      </w:r>
      <w:proofErr w:type="spellEnd"/>
      <w:r>
        <w:t xml:space="preserve"> </w:t>
      </w:r>
      <w:proofErr w:type="spellStart"/>
      <w:r>
        <w:t>auß</w:t>
      </w:r>
      <w:proofErr w:type="spellEnd"/>
      <w:r>
        <w:t xml:space="preserve"> </w:t>
      </w:r>
      <w:proofErr w:type="spellStart"/>
      <w:r>
        <w:t>keynen</w:t>
      </w:r>
      <w:proofErr w:type="spellEnd"/>
      <w:r>
        <w:t xml:space="preserve"> </w:t>
      </w:r>
      <w:proofErr w:type="spellStart"/>
      <w:r>
        <w:t>menßlichen</w:t>
      </w:r>
      <w:proofErr w:type="spellEnd"/>
      <w:r>
        <w:t xml:space="preserve"> </w:t>
      </w:r>
      <w:proofErr w:type="spellStart"/>
      <w:r>
        <w:t>krefften</w:t>
      </w:r>
      <w:proofErr w:type="spellEnd"/>
      <w:r>
        <w:t xml:space="preserve"> der </w:t>
      </w:r>
      <w:proofErr w:type="spellStart"/>
      <w:r>
        <w:t>heilandtt</w:t>
      </w:r>
      <w:proofErr w:type="spellEnd"/>
      <w:r>
        <w:t xml:space="preserve"> Christus zu erkennen ist: So </w:t>
      </w:r>
      <w:proofErr w:type="spellStart"/>
      <w:r>
        <w:t>verleyhe</w:t>
      </w:r>
      <w:proofErr w:type="spellEnd"/>
      <w:r>
        <w:t xml:space="preserve"> </w:t>
      </w:r>
      <w:proofErr w:type="spellStart"/>
      <w:r>
        <w:t>dynen</w:t>
      </w:r>
      <w:proofErr w:type="spellEnd"/>
      <w:r>
        <w:t xml:space="preserve"> </w:t>
      </w:r>
      <w:proofErr w:type="spellStart"/>
      <w:r>
        <w:t>ausserwelten</w:t>
      </w:r>
      <w:proofErr w:type="spellEnd"/>
      <w:r>
        <w:t xml:space="preserve"> das recht </w:t>
      </w:r>
      <w:proofErr w:type="spellStart"/>
      <w:r>
        <w:t>erkentnyß</w:t>
      </w:r>
      <w:proofErr w:type="spellEnd"/>
      <w:r>
        <w:t xml:space="preserve"> </w:t>
      </w:r>
      <w:proofErr w:type="spellStart"/>
      <w:r>
        <w:t>dyner</w:t>
      </w:r>
      <w:proofErr w:type="spellEnd"/>
      <w:r>
        <w:t xml:space="preserve"> </w:t>
      </w:r>
      <w:proofErr w:type="spellStart"/>
      <w:r>
        <w:t>gnad</w:t>
      </w:r>
      <w:proofErr w:type="spellEnd"/>
      <w:r>
        <w:t xml:space="preserve"> </w:t>
      </w:r>
      <w:proofErr w:type="spellStart"/>
      <w:r>
        <w:t>vnd</w:t>
      </w:r>
      <w:proofErr w:type="spellEnd"/>
      <w:r>
        <w:t xml:space="preserve"> </w:t>
      </w:r>
      <w:proofErr w:type="spellStart"/>
      <w:r>
        <w:t>vetterlichen</w:t>
      </w:r>
      <w:proofErr w:type="spellEnd"/>
      <w:r>
        <w:t xml:space="preserve"> gute, das sie nach dem </w:t>
      </w:r>
      <w:proofErr w:type="spellStart"/>
      <w:r>
        <w:t>exempel</w:t>
      </w:r>
      <w:proofErr w:type="spellEnd"/>
      <w:r>
        <w:t xml:space="preserve"> des heiligen Petri </w:t>
      </w:r>
      <w:proofErr w:type="spellStart"/>
      <w:r>
        <w:t>auff</w:t>
      </w:r>
      <w:proofErr w:type="spellEnd"/>
      <w:r>
        <w:t xml:space="preserve"> den </w:t>
      </w:r>
      <w:proofErr w:type="spellStart"/>
      <w:r>
        <w:t>vnbeweglichen</w:t>
      </w:r>
      <w:proofErr w:type="spellEnd"/>
      <w:r>
        <w:t xml:space="preserve"> </w:t>
      </w:r>
      <w:proofErr w:type="spellStart"/>
      <w:r>
        <w:t>felsen</w:t>
      </w:r>
      <w:proofErr w:type="spellEnd"/>
      <w:r>
        <w:t xml:space="preserve"> Christum </w:t>
      </w:r>
      <w:proofErr w:type="spellStart"/>
      <w:r>
        <w:t>erbawet</w:t>
      </w:r>
      <w:proofErr w:type="spellEnd"/>
      <w:r>
        <w:t xml:space="preserve">, </w:t>
      </w:r>
      <w:proofErr w:type="spellStart"/>
      <w:r>
        <w:t>myt</w:t>
      </w:r>
      <w:proofErr w:type="spellEnd"/>
      <w:r>
        <w:t xml:space="preserve"> ihm sonder focht </w:t>
      </w:r>
      <w:proofErr w:type="spellStart"/>
      <w:r>
        <w:t>dynen</w:t>
      </w:r>
      <w:proofErr w:type="spellEnd"/>
      <w:r>
        <w:t xml:space="preserve"> heiligen </w:t>
      </w:r>
      <w:proofErr w:type="spellStart"/>
      <w:r>
        <w:t>namen</w:t>
      </w:r>
      <w:proofErr w:type="spellEnd"/>
      <w:r>
        <w:t xml:space="preserve"> für dieser </w:t>
      </w:r>
      <w:proofErr w:type="spellStart"/>
      <w:r>
        <w:t>bosen</w:t>
      </w:r>
      <w:proofErr w:type="spellEnd"/>
      <w:r>
        <w:t xml:space="preserve"> </w:t>
      </w:r>
      <w:proofErr w:type="spellStart"/>
      <w:r>
        <w:t>welt</w:t>
      </w:r>
      <w:proofErr w:type="spellEnd"/>
      <w:r>
        <w:t xml:space="preserve"> </w:t>
      </w:r>
      <w:proofErr w:type="spellStart"/>
      <w:r>
        <w:t>myt</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mund</w:t>
      </w:r>
      <w:proofErr w:type="spellEnd"/>
      <w:r>
        <w:t xml:space="preserve"> bekennen </w:t>
      </w:r>
      <w:proofErr w:type="spellStart"/>
      <w:r>
        <w:t>vnd</w:t>
      </w:r>
      <w:proofErr w:type="spellEnd"/>
      <w:r>
        <w:t xml:space="preserve"> auch </w:t>
      </w:r>
      <w:proofErr w:type="spellStart"/>
      <w:r>
        <w:t>dier</w:t>
      </w:r>
      <w:proofErr w:type="spellEnd"/>
      <w:r>
        <w:t xml:space="preserve"> </w:t>
      </w:r>
      <w:proofErr w:type="spellStart"/>
      <w:r>
        <w:t>zun</w:t>
      </w:r>
      <w:proofErr w:type="spellEnd"/>
      <w:r>
        <w:t xml:space="preserve"> ehren ihre </w:t>
      </w:r>
      <w:proofErr w:type="spellStart"/>
      <w:r>
        <w:t>hende</w:t>
      </w:r>
      <w:proofErr w:type="spellEnd"/>
      <w:r>
        <w:t xml:space="preserve"> von sich an das </w:t>
      </w:r>
      <w:proofErr w:type="spellStart"/>
      <w:r>
        <w:t>creutz</w:t>
      </w:r>
      <w:proofErr w:type="spellEnd"/>
      <w:r>
        <w:t xml:space="preserve"> </w:t>
      </w:r>
      <w:proofErr w:type="spellStart"/>
      <w:r>
        <w:t>zustrecken</w:t>
      </w:r>
      <w:proofErr w:type="spellEnd"/>
      <w:r>
        <w:t xml:space="preserve"> </w:t>
      </w:r>
      <w:proofErr w:type="spellStart"/>
      <w:r>
        <w:t>freudich</w:t>
      </w:r>
      <w:proofErr w:type="spellEnd"/>
      <w:r>
        <w:t xml:space="preserve"> erfunden werden. </w:t>
      </w:r>
      <w:proofErr w:type="spellStart"/>
      <w:r>
        <w:t>Vmb</w:t>
      </w:r>
      <w:proofErr w:type="spellEnd"/>
      <w:r>
        <w:t xml:space="preserve"> desselbigen Jesu Christi. </w:t>
      </w:r>
    </w:p>
    <w:p w14:paraId="3A6D997A" w14:textId="77777777" w:rsidR="002A66D7" w:rsidRDefault="002A66D7" w:rsidP="002A66D7">
      <w:pPr>
        <w:pStyle w:val="StandardWeb"/>
      </w:pPr>
      <w:r>
        <w:rPr>
          <w:rStyle w:val="Fett"/>
          <w:rFonts w:eastAsiaTheme="majorEastAsia"/>
        </w:rPr>
        <w:t xml:space="preserve">Ad </w:t>
      </w:r>
      <w:proofErr w:type="spellStart"/>
      <w:r>
        <w:rPr>
          <w:rStyle w:val="Fett"/>
          <w:rFonts w:eastAsiaTheme="majorEastAsia"/>
        </w:rPr>
        <w:t>secundas</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 xml:space="preserve"> de S. Paulo.</w:t>
      </w:r>
      <w:r>
        <w:t xml:space="preserve"> </w:t>
      </w:r>
    </w:p>
    <w:p w14:paraId="19A5BDC1" w14:textId="77777777" w:rsidR="002A66D7" w:rsidRDefault="002A66D7" w:rsidP="002A66D7">
      <w:pPr>
        <w:pStyle w:val="StandardWeb"/>
      </w:pPr>
      <w:proofErr w:type="spellStart"/>
      <w:r>
        <w:t>Barmhertziger</w:t>
      </w:r>
      <w:proofErr w:type="spellEnd"/>
      <w:r>
        <w:t xml:space="preserve">, gütiger </w:t>
      </w:r>
      <w:proofErr w:type="spellStart"/>
      <w:r>
        <w:t>Got</w:t>
      </w:r>
      <w:proofErr w:type="spellEnd"/>
      <w:r>
        <w:t xml:space="preserve">, der du </w:t>
      </w:r>
      <w:proofErr w:type="spellStart"/>
      <w:r>
        <w:t>auß</w:t>
      </w:r>
      <w:proofErr w:type="spellEnd"/>
      <w:r>
        <w:t xml:space="preserve"> sonderlichen </w:t>
      </w:r>
      <w:proofErr w:type="spellStart"/>
      <w:r>
        <w:t>gnaden</w:t>
      </w:r>
      <w:proofErr w:type="spellEnd"/>
      <w:r>
        <w:t xml:space="preserve"> den heiligen Paulum zum </w:t>
      </w:r>
      <w:proofErr w:type="spellStart"/>
      <w:r>
        <w:t>heiliegen</w:t>
      </w:r>
      <w:proofErr w:type="spellEnd"/>
      <w:r>
        <w:t xml:space="preserve"> </w:t>
      </w:r>
      <w:proofErr w:type="spellStart"/>
      <w:r>
        <w:t>liecht</w:t>
      </w:r>
      <w:proofErr w:type="spellEnd"/>
      <w:r>
        <w:t xml:space="preserve"> </w:t>
      </w:r>
      <w:proofErr w:type="spellStart"/>
      <w:r>
        <w:t>dre</w:t>
      </w:r>
      <w:proofErr w:type="spellEnd"/>
      <w:r>
        <w:t xml:space="preserve"> heiligen Christenheit </w:t>
      </w:r>
      <w:proofErr w:type="spellStart"/>
      <w:r>
        <w:t>myt</w:t>
      </w:r>
      <w:proofErr w:type="spellEnd"/>
      <w:r>
        <w:t xml:space="preserve"> dem </w:t>
      </w:r>
      <w:proofErr w:type="spellStart"/>
      <w:r>
        <w:t>hoichsten</w:t>
      </w:r>
      <w:proofErr w:type="spellEnd"/>
      <w:r>
        <w:t xml:space="preserve"> </w:t>
      </w:r>
      <w:proofErr w:type="spellStart"/>
      <w:r>
        <w:t>verstant</w:t>
      </w:r>
      <w:proofErr w:type="spellEnd"/>
      <w:r>
        <w:t xml:space="preserve"> </w:t>
      </w:r>
      <w:proofErr w:type="spellStart"/>
      <w:r>
        <w:t>dynes</w:t>
      </w:r>
      <w:proofErr w:type="spellEnd"/>
      <w:r>
        <w:t xml:space="preserve"> heiligen </w:t>
      </w:r>
      <w:proofErr w:type="spellStart"/>
      <w:r>
        <w:t>geistes</w:t>
      </w:r>
      <w:proofErr w:type="spellEnd"/>
      <w:r>
        <w:t xml:space="preserve"> begabet </w:t>
      </w:r>
      <w:proofErr w:type="spellStart"/>
      <w:r>
        <w:t>haist</w:t>
      </w:r>
      <w:proofErr w:type="spellEnd"/>
      <w:r>
        <w:t xml:space="preserve">, das von wegen </w:t>
      </w:r>
      <w:proofErr w:type="spellStart"/>
      <w:r>
        <w:t>seyner</w:t>
      </w:r>
      <w:proofErr w:type="spellEnd"/>
      <w:r>
        <w:t xml:space="preserve"> heilsamen </w:t>
      </w:r>
      <w:proofErr w:type="spellStart"/>
      <w:r>
        <w:t>lere</w:t>
      </w:r>
      <w:proofErr w:type="spellEnd"/>
      <w:r>
        <w:t xml:space="preserve"> die heilige Christenheit </w:t>
      </w:r>
      <w:proofErr w:type="spellStart"/>
      <w:r>
        <w:t>by</w:t>
      </w:r>
      <w:proofErr w:type="spellEnd"/>
      <w:r>
        <w:t xml:space="preserve"> gesundem </w:t>
      </w:r>
      <w:proofErr w:type="spellStart"/>
      <w:r>
        <w:t>verstant</w:t>
      </w:r>
      <w:proofErr w:type="spellEnd"/>
      <w:r>
        <w:t xml:space="preserve"> des </w:t>
      </w:r>
      <w:proofErr w:type="spellStart"/>
      <w:r>
        <w:t>glaubens</w:t>
      </w:r>
      <w:proofErr w:type="spellEnd"/>
      <w:r>
        <w:t xml:space="preserve"> erhalten </w:t>
      </w:r>
      <w:proofErr w:type="spellStart"/>
      <w:r>
        <w:t>vnd</w:t>
      </w:r>
      <w:proofErr w:type="spellEnd"/>
      <w:r>
        <w:t xml:space="preserve"> blieben ist: </w:t>
      </w:r>
      <w:proofErr w:type="spellStart"/>
      <w:r>
        <w:t>Verleyhe</w:t>
      </w:r>
      <w:proofErr w:type="spellEnd"/>
      <w:r>
        <w:t xml:space="preserve"> </w:t>
      </w:r>
      <w:proofErr w:type="spellStart"/>
      <w:r>
        <w:t>vns</w:t>
      </w:r>
      <w:proofErr w:type="spellEnd"/>
      <w:r>
        <w:t xml:space="preserve">, durch die rechtschaffne </w:t>
      </w:r>
      <w:proofErr w:type="spellStart"/>
      <w:r>
        <w:t>vntherweysung</w:t>
      </w:r>
      <w:proofErr w:type="spellEnd"/>
      <w:r>
        <w:t xml:space="preserve"> </w:t>
      </w:r>
      <w:proofErr w:type="spellStart"/>
      <w:r>
        <w:t>diesses</w:t>
      </w:r>
      <w:proofErr w:type="spellEnd"/>
      <w:r>
        <w:t xml:space="preserve"> </w:t>
      </w:r>
      <w:proofErr w:type="spellStart"/>
      <w:r>
        <w:t>deynes</w:t>
      </w:r>
      <w:proofErr w:type="spellEnd"/>
      <w:r>
        <w:t xml:space="preserve"> </w:t>
      </w:r>
      <w:proofErr w:type="spellStart"/>
      <w:r>
        <w:t>ausserwelten</w:t>
      </w:r>
      <w:proofErr w:type="spellEnd"/>
      <w:r>
        <w:t xml:space="preserve"> </w:t>
      </w:r>
      <w:proofErr w:type="spellStart"/>
      <w:r>
        <w:t>rustzeugs</w:t>
      </w:r>
      <w:proofErr w:type="spellEnd"/>
      <w:r>
        <w:t xml:space="preserve"> zum </w:t>
      </w:r>
      <w:proofErr w:type="spellStart"/>
      <w:r>
        <w:t>verstandtt</w:t>
      </w:r>
      <w:proofErr w:type="spellEnd"/>
      <w:r>
        <w:t xml:space="preserve"> der waren </w:t>
      </w:r>
      <w:proofErr w:type="spellStart"/>
      <w:r>
        <w:t>gotseligkeit</w:t>
      </w:r>
      <w:proofErr w:type="spellEnd"/>
      <w:r>
        <w:t xml:space="preserve"> zu kommen, </w:t>
      </w:r>
      <w:proofErr w:type="spellStart"/>
      <w:r>
        <w:t>vnd</w:t>
      </w:r>
      <w:proofErr w:type="spellEnd"/>
      <w:r>
        <w:t xml:space="preserve"> das </w:t>
      </w:r>
      <w:proofErr w:type="spellStart"/>
      <w:r>
        <w:t>wyr</w:t>
      </w:r>
      <w:proofErr w:type="spellEnd"/>
      <w:r>
        <w:t xml:space="preserve"> doch </w:t>
      </w:r>
      <w:proofErr w:type="spellStart"/>
      <w:r>
        <w:t>entlich</w:t>
      </w:r>
      <w:proofErr w:type="spellEnd"/>
      <w:r>
        <w:t xml:space="preserve"> </w:t>
      </w:r>
      <w:proofErr w:type="spellStart"/>
      <w:r>
        <w:t>nichtts</w:t>
      </w:r>
      <w:proofErr w:type="spellEnd"/>
      <w:r>
        <w:t xml:space="preserve"> wissen </w:t>
      </w:r>
      <w:proofErr w:type="spellStart"/>
      <w:r>
        <w:t>dan</w:t>
      </w:r>
      <w:proofErr w:type="spellEnd"/>
      <w:r>
        <w:t xml:space="preserve"> Christum den </w:t>
      </w:r>
      <w:proofErr w:type="spellStart"/>
      <w:r>
        <w:t>gecreutzigten</w:t>
      </w:r>
      <w:proofErr w:type="spellEnd"/>
      <w:r>
        <w:t xml:space="preserve">, des wir </w:t>
      </w:r>
      <w:proofErr w:type="spellStart"/>
      <w:r>
        <w:t>vns</w:t>
      </w:r>
      <w:proofErr w:type="spellEnd"/>
      <w:r>
        <w:t xml:space="preserve"> als </w:t>
      </w:r>
      <w:proofErr w:type="spellStart"/>
      <w:r>
        <w:t>vnsers</w:t>
      </w:r>
      <w:proofErr w:type="spellEnd"/>
      <w:r>
        <w:t xml:space="preserve"> </w:t>
      </w:r>
      <w:proofErr w:type="spellStart"/>
      <w:r>
        <w:t>hoichsten</w:t>
      </w:r>
      <w:proofErr w:type="spellEnd"/>
      <w:r>
        <w:t xml:space="preserve"> </w:t>
      </w:r>
      <w:proofErr w:type="spellStart"/>
      <w:r>
        <w:t>schatzs</w:t>
      </w:r>
      <w:proofErr w:type="spellEnd"/>
      <w:r>
        <w:t xml:space="preserve"> allezeit </w:t>
      </w:r>
      <w:proofErr w:type="spellStart"/>
      <w:r>
        <w:t>beromen</w:t>
      </w:r>
      <w:proofErr w:type="spellEnd"/>
      <w:r>
        <w:t xml:space="preserve"> </w:t>
      </w:r>
      <w:proofErr w:type="spellStart"/>
      <w:r>
        <w:t>vnd</w:t>
      </w:r>
      <w:proofErr w:type="spellEnd"/>
      <w:r>
        <w:t xml:space="preserve"> </w:t>
      </w:r>
      <w:proofErr w:type="spellStart"/>
      <w:r>
        <w:t>yn</w:t>
      </w:r>
      <w:proofErr w:type="spellEnd"/>
      <w:r>
        <w:t xml:space="preserve"> ihm durch den glauben erfunden werden. </w:t>
      </w:r>
      <w:proofErr w:type="spellStart"/>
      <w:r>
        <w:t>Vmb</w:t>
      </w:r>
      <w:proofErr w:type="spellEnd"/>
      <w:r>
        <w:t xml:space="preserve"> desselbigen </w:t>
      </w:r>
      <w:proofErr w:type="spellStart"/>
      <w:r>
        <w:t>Jhesu</w:t>
      </w:r>
      <w:proofErr w:type="spellEnd"/>
      <w:r>
        <w:t xml:space="preserve"> Christi. </w:t>
      </w:r>
    </w:p>
    <w:p w14:paraId="066D6631" w14:textId="77777777" w:rsidR="002A66D7" w:rsidRDefault="002A66D7" w:rsidP="002A66D7">
      <w:pPr>
        <w:pStyle w:val="StandardWeb"/>
      </w:pPr>
      <w:r>
        <w:rPr>
          <w:rStyle w:val="Fett"/>
          <w:rFonts w:eastAsiaTheme="majorEastAsia"/>
        </w:rPr>
        <w:t xml:space="preserve">Die </w:t>
      </w:r>
      <w:proofErr w:type="spellStart"/>
      <w:r>
        <w:rPr>
          <w:rStyle w:val="Fett"/>
          <w:rFonts w:eastAsiaTheme="majorEastAsia"/>
        </w:rPr>
        <w:t>visitationis</w:t>
      </w:r>
      <w:proofErr w:type="spellEnd"/>
      <w:r>
        <w:rPr>
          <w:rStyle w:val="Fett"/>
          <w:rFonts w:eastAsiaTheme="majorEastAsia"/>
        </w:rPr>
        <w:t xml:space="preserve"> </w:t>
      </w:r>
      <w:proofErr w:type="spellStart"/>
      <w:r>
        <w:rPr>
          <w:rStyle w:val="Fett"/>
          <w:rFonts w:eastAsiaTheme="majorEastAsia"/>
        </w:rPr>
        <w:t>Mariae</w:t>
      </w:r>
      <w:proofErr w:type="spellEnd"/>
      <w:r>
        <w:rPr>
          <w:rStyle w:val="Fett"/>
          <w:rFonts w:eastAsiaTheme="majorEastAsia"/>
        </w:rPr>
        <w:t xml:space="preserve"> ad </w:t>
      </w:r>
      <w:proofErr w:type="spellStart"/>
      <w:r>
        <w:rPr>
          <w:rStyle w:val="Fett"/>
          <w:rFonts w:eastAsiaTheme="majorEastAsia"/>
        </w:rPr>
        <w:t>utrasque</w:t>
      </w:r>
      <w:proofErr w:type="spellEnd"/>
      <w:r>
        <w:rPr>
          <w:rStyle w:val="Fett"/>
          <w:rFonts w:eastAsiaTheme="majorEastAsia"/>
        </w:rPr>
        <w:t xml:space="preserve"> </w:t>
      </w:r>
      <w:proofErr w:type="spellStart"/>
      <w:r>
        <w:rPr>
          <w:rStyle w:val="Fett"/>
          <w:rFonts w:eastAsiaTheme="majorEastAsia"/>
        </w:rPr>
        <w:t>Vesperas</w:t>
      </w:r>
      <w:proofErr w:type="spellEnd"/>
      <w:r>
        <w:rPr>
          <w:rStyle w:val="Fett"/>
          <w:rFonts w:eastAsiaTheme="majorEastAsia"/>
        </w:rPr>
        <w:t>.</w:t>
      </w:r>
      <w:r>
        <w:t xml:space="preserve"> </w:t>
      </w:r>
    </w:p>
    <w:p w14:paraId="2DF60772" w14:textId="77777777" w:rsidR="002A66D7" w:rsidRDefault="002A66D7" w:rsidP="002A66D7">
      <w:pPr>
        <w:pStyle w:val="StandardWeb"/>
      </w:pPr>
      <w:proofErr w:type="spellStart"/>
      <w:r>
        <w:t>Barmhertziger</w:t>
      </w:r>
      <w:proofErr w:type="spellEnd"/>
      <w:r>
        <w:t xml:space="preserve">, gütiger Gott, der du </w:t>
      </w:r>
      <w:proofErr w:type="spellStart"/>
      <w:r>
        <w:t>dyne</w:t>
      </w:r>
      <w:proofErr w:type="spellEnd"/>
      <w:r>
        <w:t xml:space="preserve"> </w:t>
      </w:r>
      <w:proofErr w:type="spellStart"/>
      <w:r>
        <w:t>gotliche</w:t>
      </w:r>
      <w:proofErr w:type="spellEnd"/>
      <w:r>
        <w:t xml:space="preserve"> wunder auch an </w:t>
      </w:r>
      <w:proofErr w:type="spellStart"/>
      <w:r>
        <w:t>dynen</w:t>
      </w:r>
      <w:proofErr w:type="spellEnd"/>
      <w:r>
        <w:t xml:space="preserve"> schwachen </w:t>
      </w:r>
      <w:proofErr w:type="spellStart"/>
      <w:r>
        <w:t>werckzeugen</w:t>
      </w:r>
      <w:proofErr w:type="spellEnd"/>
      <w:r>
        <w:t xml:space="preserve"> </w:t>
      </w:r>
      <w:proofErr w:type="spellStart"/>
      <w:r>
        <w:t>erscheynen</w:t>
      </w:r>
      <w:proofErr w:type="spellEnd"/>
      <w:r>
        <w:t xml:space="preserve"> </w:t>
      </w:r>
      <w:proofErr w:type="spellStart"/>
      <w:r>
        <w:t>lessest</w:t>
      </w:r>
      <w:proofErr w:type="spellEnd"/>
      <w:r>
        <w:t xml:space="preserve">, da du </w:t>
      </w:r>
      <w:proofErr w:type="spellStart"/>
      <w:r>
        <w:t>dynen</w:t>
      </w:r>
      <w:proofErr w:type="spellEnd"/>
      <w:r>
        <w:t xml:space="preserve"> </w:t>
      </w:r>
      <w:proofErr w:type="spellStart"/>
      <w:r>
        <w:t>großmechtigen</w:t>
      </w:r>
      <w:proofErr w:type="spellEnd"/>
      <w:r>
        <w:t xml:space="preserve"> </w:t>
      </w:r>
      <w:proofErr w:type="spellStart"/>
      <w:r>
        <w:t>namen</w:t>
      </w:r>
      <w:proofErr w:type="spellEnd"/>
      <w:r>
        <w:t xml:space="preserve"> </w:t>
      </w:r>
      <w:proofErr w:type="spellStart"/>
      <w:r>
        <w:t>vnd</w:t>
      </w:r>
      <w:proofErr w:type="spellEnd"/>
      <w:r>
        <w:t xml:space="preserve"> Christum den </w:t>
      </w:r>
      <w:proofErr w:type="spellStart"/>
      <w:r>
        <w:t>zukunfftigen</w:t>
      </w:r>
      <w:proofErr w:type="spellEnd"/>
      <w:r>
        <w:t xml:space="preserve"> </w:t>
      </w:r>
      <w:proofErr w:type="spellStart"/>
      <w:r>
        <w:t>heilandt</w:t>
      </w:r>
      <w:proofErr w:type="spellEnd"/>
      <w:r>
        <w:t xml:space="preserve"> durch den </w:t>
      </w:r>
      <w:proofErr w:type="spellStart"/>
      <w:r>
        <w:t>mundtt</w:t>
      </w:r>
      <w:proofErr w:type="spellEnd"/>
      <w:r>
        <w:t xml:space="preserve"> der </w:t>
      </w:r>
      <w:proofErr w:type="spellStart"/>
      <w:r>
        <w:t>benedeyten</w:t>
      </w:r>
      <w:proofErr w:type="spellEnd"/>
      <w:r>
        <w:t xml:space="preserve"> </w:t>
      </w:r>
      <w:proofErr w:type="spellStart"/>
      <w:r>
        <w:t>Jungkfrawen</w:t>
      </w:r>
      <w:proofErr w:type="spellEnd"/>
      <w:r>
        <w:t xml:space="preserve"> Marien </w:t>
      </w:r>
      <w:proofErr w:type="spellStart"/>
      <w:r>
        <w:t>vnd</w:t>
      </w:r>
      <w:proofErr w:type="spellEnd"/>
      <w:r>
        <w:t xml:space="preserve"> der seligen Elizabeth für </w:t>
      </w:r>
      <w:proofErr w:type="spellStart"/>
      <w:r>
        <w:t>hertzlicher</w:t>
      </w:r>
      <w:proofErr w:type="spellEnd"/>
      <w:r>
        <w:t xml:space="preserve"> </w:t>
      </w:r>
      <w:proofErr w:type="spellStart"/>
      <w:r>
        <w:t>freud</w:t>
      </w:r>
      <w:proofErr w:type="spellEnd"/>
      <w:r>
        <w:t xml:space="preserve"> des </w:t>
      </w:r>
      <w:proofErr w:type="spellStart"/>
      <w:r>
        <w:t>geists</w:t>
      </w:r>
      <w:proofErr w:type="spellEnd"/>
      <w:r>
        <w:t xml:space="preserve"> </w:t>
      </w:r>
      <w:proofErr w:type="spellStart"/>
      <w:r>
        <w:t>haist</w:t>
      </w:r>
      <w:proofErr w:type="spellEnd"/>
      <w:r>
        <w:t xml:space="preserve"> lassen </w:t>
      </w:r>
      <w:proofErr w:type="spellStart"/>
      <w:r>
        <w:t>außgeruffen</w:t>
      </w:r>
      <w:proofErr w:type="spellEnd"/>
      <w:r>
        <w:t xml:space="preserve"> werden: Gib </w:t>
      </w:r>
      <w:proofErr w:type="spellStart"/>
      <w:r>
        <w:t>vns</w:t>
      </w:r>
      <w:proofErr w:type="spellEnd"/>
      <w:r>
        <w:t xml:space="preserve"> an dem </w:t>
      </w:r>
      <w:proofErr w:type="spellStart"/>
      <w:r>
        <w:t>exempel</w:t>
      </w:r>
      <w:proofErr w:type="spellEnd"/>
      <w:r>
        <w:t xml:space="preserve"> </w:t>
      </w:r>
      <w:proofErr w:type="spellStart"/>
      <w:r>
        <w:t>dyner</w:t>
      </w:r>
      <w:proofErr w:type="spellEnd"/>
      <w:r>
        <w:t xml:space="preserve"> </w:t>
      </w:r>
      <w:proofErr w:type="spellStart"/>
      <w:r>
        <w:t>ausserwelten</w:t>
      </w:r>
      <w:proofErr w:type="spellEnd"/>
      <w:r>
        <w:t xml:space="preserve"> </w:t>
      </w:r>
      <w:proofErr w:type="spellStart"/>
      <w:r>
        <w:t>dyne</w:t>
      </w:r>
      <w:proofErr w:type="spellEnd"/>
      <w:r>
        <w:t xml:space="preserve"> </w:t>
      </w:r>
      <w:proofErr w:type="spellStart"/>
      <w:r>
        <w:t>gotliche</w:t>
      </w:r>
      <w:proofErr w:type="spellEnd"/>
      <w:r>
        <w:t xml:space="preserve"> </w:t>
      </w:r>
      <w:proofErr w:type="spellStart"/>
      <w:r>
        <w:t>güte</w:t>
      </w:r>
      <w:proofErr w:type="spellEnd"/>
      <w:r>
        <w:t xml:space="preserve"> </w:t>
      </w:r>
      <w:proofErr w:type="spellStart"/>
      <w:r>
        <w:t>zubedencken</w:t>
      </w:r>
      <w:proofErr w:type="spellEnd"/>
      <w:r>
        <w:t xml:space="preserve">, das </w:t>
      </w:r>
      <w:proofErr w:type="spellStart"/>
      <w:r>
        <w:t>wyr</w:t>
      </w:r>
      <w:proofErr w:type="spellEnd"/>
      <w:r>
        <w:t xml:space="preserve"> vormittelst </w:t>
      </w:r>
      <w:proofErr w:type="spellStart"/>
      <w:r>
        <w:t>dyner</w:t>
      </w:r>
      <w:proofErr w:type="spellEnd"/>
      <w:r>
        <w:t xml:space="preserve"> </w:t>
      </w:r>
      <w:proofErr w:type="spellStart"/>
      <w:r>
        <w:t>gnaden</w:t>
      </w:r>
      <w:proofErr w:type="spellEnd"/>
      <w:r>
        <w:t xml:space="preserve"> </w:t>
      </w:r>
      <w:proofErr w:type="spellStart"/>
      <w:r>
        <w:t>beystant</w:t>
      </w:r>
      <w:proofErr w:type="spellEnd"/>
      <w:r>
        <w:t xml:space="preserve"> auch </w:t>
      </w:r>
      <w:proofErr w:type="spellStart"/>
      <w:r>
        <w:t>vnser</w:t>
      </w:r>
      <w:proofErr w:type="spellEnd"/>
      <w:r>
        <w:t xml:space="preserve"> </w:t>
      </w:r>
      <w:proofErr w:type="spellStart"/>
      <w:r>
        <w:t>sache</w:t>
      </w:r>
      <w:proofErr w:type="spellEnd"/>
      <w:r>
        <w:t xml:space="preserve"> </w:t>
      </w:r>
      <w:proofErr w:type="spellStart"/>
      <w:r>
        <w:t>dehyn</w:t>
      </w:r>
      <w:proofErr w:type="spellEnd"/>
      <w:r>
        <w:t xml:space="preserve"> </w:t>
      </w:r>
      <w:proofErr w:type="spellStart"/>
      <w:r>
        <w:t>zubrengen</w:t>
      </w:r>
      <w:proofErr w:type="spellEnd"/>
      <w:r>
        <w:t xml:space="preserve"> </w:t>
      </w:r>
      <w:proofErr w:type="spellStart"/>
      <w:r>
        <w:t>vnuerzagt</w:t>
      </w:r>
      <w:proofErr w:type="spellEnd"/>
      <w:r>
        <w:t xml:space="preserve"> </w:t>
      </w:r>
      <w:proofErr w:type="spellStart"/>
      <w:r>
        <w:t>seynn</w:t>
      </w:r>
      <w:proofErr w:type="spellEnd"/>
      <w:r>
        <w:t xml:space="preserve">, dahin </w:t>
      </w:r>
      <w:proofErr w:type="spellStart"/>
      <w:r>
        <w:t>wyr</w:t>
      </w:r>
      <w:proofErr w:type="spellEnd"/>
      <w:r>
        <w:t xml:space="preserve"> von wegen </w:t>
      </w:r>
      <w:proofErr w:type="spellStart"/>
      <w:r>
        <w:t>vnser</w:t>
      </w:r>
      <w:proofErr w:type="spellEnd"/>
      <w:r>
        <w:t xml:space="preserve"> </w:t>
      </w:r>
      <w:proofErr w:type="spellStart"/>
      <w:r>
        <w:t>schwacheit</w:t>
      </w:r>
      <w:proofErr w:type="spellEnd"/>
      <w:r>
        <w:t xml:space="preserve"> nicht hoffen </w:t>
      </w:r>
      <w:proofErr w:type="spellStart"/>
      <w:r>
        <w:t>adder</w:t>
      </w:r>
      <w:proofErr w:type="spellEnd"/>
      <w:r>
        <w:t xml:space="preserve"> </w:t>
      </w:r>
      <w:proofErr w:type="spellStart"/>
      <w:r>
        <w:t>gedencken</w:t>
      </w:r>
      <w:proofErr w:type="spellEnd"/>
      <w:r>
        <w:t xml:space="preserve"> mochten. </w:t>
      </w:r>
      <w:proofErr w:type="spellStart"/>
      <w:r>
        <w:t>Vmb</w:t>
      </w:r>
      <w:proofErr w:type="spellEnd"/>
      <w:r>
        <w:t xml:space="preserve"> desselbigen Jesu. </w:t>
      </w:r>
    </w:p>
    <w:p w14:paraId="5288693E" w14:textId="77777777" w:rsidR="002A66D7" w:rsidRDefault="002A66D7" w:rsidP="002A66D7">
      <w:pPr>
        <w:pStyle w:val="StandardWeb"/>
      </w:pPr>
      <w:r>
        <w:rPr>
          <w:rStyle w:val="Fett"/>
          <w:rFonts w:eastAsiaTheme="majorEastAsia"/>
        </w:rPr>
        <w:t xml:space="preserve">Die </w:t>
      </w:r>
      <w:proofErr w:type="spellStart"/>
      <w:r>
        <w:rPr>
          <w:rStyle w:val="Fett"/>
          <w:rFonts w:eastAsiaTheme="majorEastAsia"/>
        </w:rPr>
        <w:t>Mariae</w:t>
      </w:r>
      <w:proofErr w:type="spellEnd"/>
      <w:r>
        <w:rPr>
          <w:rStyle w:val="Fett"/>
          <w:rFonts w:eastAsiaTheme="majorEastAsia"/>
        </w:rPr>
        <w:t xml:space="preserve"> </w:t>
      </w:r>
      <w:proofErr w:type="spellStart"/>
      <w:r>
        <w:rPr>
          <w:rStyle w:val="Fett"/>
          <w:rFonts w:eastAsiaTheme="majorEastAsia"/>
        </w:rPr>
        <w:t>Magdalenae</w:t>
      </w:r>
      <w:proofErr w:type="spellEnd"/>
      <w:r>
        <w:rPr>
          <w:rStyle w:val="Fett"/>
          <w:rFonts w:eastAsiaTheme="majorEastAsia"/>
        </w:rPr>
        <w:t>.</w:t>
      </w:r>
      <w:r>
        <w:t xml:space="preserve"> </w:t>
      </w:r>
    </w:p>
    <w:p w14:paraId="563A5EA4" w14:textId="77777777" w:rsidR="002A66D7" w:rsidRDefault="002A66D7" w:rsidP="002A66D7">
      <w:pPr>
        <w:pStyle w:val="StandardWeb"/>
      </w:pPr>
      <w:proofErr w:type="spellStart"/>
      <w:r>
        <w:t>Barmhertziger</w:t>
      </w:r>
      <w:proofErr w:type="spellEnd"/>
      <w:r>
        <w:t xml:space="preserve">, gütiger Gott, der du </w:t>
      </w:r>
      <w:proofErr w:type="spellStart"/>
      <w:r>
        <w:t>yn</w:t>
      </w:r>
      <w:proofErr w:type="spellEnd"/>
      <w:r>
        <w:t xml:space="preserve"> der </w:t>
      </w:r>
      <w:proofErr w:type="spellStart"/>
      <w:r>
        <w:t>bekerung</w:t>
      </w:r>
      <w:proofErr w:type="spellEnd"/>
      <w:r>
        <w:t xml:space="preserve"> der armen </w:t>
      </w:r>
      <w:proofErr w:type="spellStart"/>
      <w:r>
        <w:t>sunder</w:t>
      </w:r>
      <w:proofErr w:type="spellEnd"/>
      <w:r>
        <w:t xml:space="preserve"> </w:t>
      </w:r>
      <w:proofErr w:type="spellStart"/>
      <w:r>
        <w:t>eyn</w:t>
      </w:r>
      <w:proofErr w:type="spellEnd"/>
      <w:r>
        <w:t xml:space="preserve"> </w:t>
      </w:r>
      <w:proofErr w:type="spellStart"/>
      <w:r>
        <w:t>hertzlich</w:t>
      </w:r>
      <w:proofErr w:type="spellEnd"/>
      <w:r>
        <w:t xml:space="preserve"> </w:t>
      </w:r>
      <w:proofErr w:type="spellStart"/>
      <w:r>
        <w:t>wolgefallen</w:t>
      </w:r>
      <w:proofErr w:type="spellEnd"/>
      <w:r>
        <w:t xml:space="preserve"> </w:t>
      </w:r>
      <w:proofErr w:type="spellStart"/>
      <w:r>
        <w:t>haist</w:t>
      </w:r>
      <w:proofErr w:type="spellEnd"/>
      <w:r>
        <w:t xml:space="preserve"> </w:t>
      </w:r>
      <w:proofErr w:type="spellStart"/>
      <w:r>
        <w:t>vnd</w:t>
      </w:r>
      <w:proofErr w:type="spellEnd"/>
      <w:r>
        <w:t xml:space="preserve"> die </w:t>
      </w:r>
      <w:proofErr w:type="spellStart"/>
      <w:r>
        <w:t>gedemutigten</w:t>
      </w:r>
      <w:proofErr w:type="spellEnd"/>
      <w:r>
        <w:t xml:space="preserve"> </w:t>
      </w:r>
      <w:proofErr w:type="spellStart"/>
      <w:r>
        <w:t>vnd</w:t>
      </w:r>
      <w:proofErr w:type="spellEnd"/>
      <w:r>
        <w:t xml:space="preserve"> zerschlagen </w:t>
      </w:r>
      <w:proofErr w:type="spellStart"/>
      <w:r>
        <w:t>hertzen</w:t>
      </w:r>
      <w:proofErr w:type="spellEnd"/>
      <w:r>
        <w:t xml:space="preserve"> für </w:t>
      </w:r>
      <w:proofErr w:type="spellStart"/>
      <w:r>
        <w:t>dyne</w:t>
      </w:r>
      <w:proofErr w:type="spellEnd"/>
      <w:r>
        <w:t xml:space="preserve"> </w:t>
      </w:r>
      <w:proofErr w:type="spellStart"/>
      <w:r>
        <w:t>ausserwelten</w:t>
      </w:r>
      <w:proofErr w:type="spellEnd"/>
      <w:r>
        <w:t xml:space="preserve"> </w:t>
      </w:r>
      <w:proofErr w:type="spellStart"/>
      <w:r>
        <w:t>opffer</w:t>
      </w:r>
      <w:proofErr w:type="spellEnd"/>
      <w:r>
        <w:t xml:space="preserve"> erkennest: </w:t>
      </w:r>
      <w:proofErr w:type="spellStart"/>
      <w:r>
        <w:t>Verleyhe</w:t>
      </w:r>
      <w:proofErr w:type="spellEnd"/>
      <w:r>
        <w:t xml:space="preserve"> </w:t>
      </w:r>
      <w:proofErr w:type="spellStart"/>
      <w:r>
        <w:t>vns</w:t>
      </w:r>
      <w:proofErr w:type="spellEnd"/>
      <w:r>
        <w:t xml:space="preserve"> armen </w:t>
      </w:r>
      <w:proofErr w:type="spellStart"/>
      <w:r>
        <w:t>sundern</w:t>
      </w:r>
      <w:proofErr w:type="spellEnd"/>
      <w:r>
        <w:t xml:space="preserve"> </w:t>
      </w:r>
      <w:proofErr w:type="spellStart"/>
      <w:r>
        <w:t>myt</w:t>
      </w:r>
      <w:proofErr w:type="spellEnd"/>
      <w:r>
        <w:t xml:space="preserve"> Maria Magdalena, der seligen </w:t>
      </w:r>
      <w:proofErr w:type="spellStart"/>
      <w:r>
        <w:t>busserynn</w:t>
      </w:r>
      <w:proofErr w:type="spellEnd"/>
      <w:r>
        <w:t xml:space="preserve">, </w:t>
      </w:r>
      <w:proofErr w:type="spellStart"/>
      <w:r>
        <w:t>vnser</w:t>
      </w:r>
      <w:proofErr w:type="spellEnd"/>
      <w:r>
        <w:t xml:space="preserve"> begangne </w:t>
      </w:r>
      <w:proofErr w:type="spellStart"/>
      <w:r>
        <w:t>ßund</w:t>
      </w:r>
      <w:proofErr w:type="spellEnd"/>
      <w:r>
        <w:t xml:space="preserve"> </w:t>
      </w:r>
      <w:proofErr w:type="spellStart"/>
      <w:r>
        <w:t>vnd</w:t>
      </w:r>
      <w:proofErr w:type="spellEnd"/>
      <w:r>
        <w:t xml:space="preserve"> </w:t>
      </w:r>
      <w:proofErr w:type="spellStart"/>
      <w:r>
        <w:t>myssethatt</w:t>
      </w:r>
      <w:proofErr w:type="spellEnd"/>
      <w:r>
        <w:t xml:space="preserve"> durch </w:t>
      </w:r>
      <w:proofErr w:type="spellStart"/>
      <w:r>
        <w:t>ernsthafftige</w:t>
      </w:r>
      <w:proofErr w:type="spellEnd"/>
      <w:r>
        <w:t xml:space="preserve"> </w:t>
      </w:r>
      <w:proofErr w:type="spellStart"/>
      <w:r>
        <w:t>bereuwung</w:t>
      </w:r>
      <w:proofErr w:type="spellEnd"/>
      <w:r>
        <w:t xml:space="preserve"> zuerkennen, </w:t>
      </w:r>
      <w:proofErr w:type="spellStart"/>
      <w:r>
        <w:t>myt</w:t>
      </w:r>
      <w:proofErr w:type="spellEnd"/>
      <w:r>
        <w:t xml:space="preserve"> </w:t>
      </w:r>
      <w:proofErr w:type="spellStart"/>
      <w:r>
        <w:t>hertzlichen</w:t>
      </w:r>
      <w:proofErr w:type="spellEnd"/>
      <w:r>
        <w:t xml:space="preserve"> </w:t>
      </w:r>
      <w:proofErr w:type="spellStart"/>
      <w:r>
        <w:t>thranen</w:t>
      </w:r>
      <w:proofErr w:type="spellEnd"/>
      <w:r>
        <w:t xml:space="preserve"> </w:t>
      </w:r>
      <w:proofErr w:type="spellStart"/>
      <w:r>
        <w:t>yn</w:t>
      </w:r>
      <w:proofErr w:type="spellEnd"/>
      <w:r>
        <w:t xml:space="preserve"> ansehen </w:t>
      </w:r>
      <w:proofErr w:type="spellStart"/>
      <w:r>
        <w:t>dyner</w:t>
      </w:r>
      <w:proofErr w:type="spellEnd"/>
      <w:r>
        <w:t xml:space="preserve"> </w:t>
      </w:r>
      <w:proofErr w:type="spellStart"/>
      <w:r>
        <w:t>vetterlichen</w:t>
      </w:r>
      <w:proofErr w:type="spellEnd"/>
      <w:r>
        <w:t xml:space="preserve"> liebe </w:t>
      </w:r>
      <w:proofErr w:type="spellStart"/>
      <w:r>
        <w:t>zubeweynen</w:t>
      </w:r>
      <w:proofErr w:type="spellEnd"/>
      <w:r>
        <w:t xml:space="preserve"> </w:t>
      </w:r>
      <w:proofErr w:type="spellStart"/>
      <w:r>
        <w:t>vnd</w:t>
      </w:r>
      <w:proofErr w:type="spellEnd"/>
      <w:r>
        <w:t xml:space="preserve"> zum rechten </w:t>
      </w:r>
      <w:proofErr w:type="spellStart"/>
      <w:r>
        <w:t>frid</w:t>
      </w:r>
      <w:proofErr w:type="spellEnd"/>
      <w:r>
        <w:t xml:space="preserve"> </w:t>
      </w:r>
      <w:proofErr w:type="spellStart"/>
      <w:r>
        <w:t>vnd</w:t>
      </w:r>
      <w:proofErr w:type="spellEnd"/>
      <w:r>
        <w:t xml:space="preserve"> </w:t>
      </w:r>
      <w:proofErr w:type="spellStart"/>
      <w:r>
        <w:t>ruwe</w:t>
      </w:r>
      <w:proofErr w:type="spellEnd"/>
      <w:r>
        <w:t xml:space="preserve"> </w:t>
      </w:r>
      <w:proofErr w:type="spellStart"/>
      <w:r>
        <w:t>vnser</w:t>
      </w:r>
      <w:proofErr w:type="spellEnd"/>
      <w:r>
        <w:t xml:space="preserve"> verzagten </w:t>
      </w:r>
      <w:proofErr w:type="spellStart"/>
      <w:r>
        <w:t>gewyssen</w:t>
      </w:r>
      <w:proofErr w:type="spellEnd"/>
      <w:r>
        <w:t xml:space="preserve"> durch den waren glauben </w:t>
      </w:r>
      <w:proofErr w:type="spellStart"/>
      <w:r>
        <w:t>mogen</w:t>
      </w:r>
      <w:proofErr w:type="spellEnd"/>
      <w:r>
        <w:t xml:space="preserve"> kommen. </w:t>
      </w:r>
      <w:proofErr w:type="spellStart"/>
      <w:r>
        <w:t>Vmb</w:t>
      </w:r>
      <w:proofErr w:type="spellEnd"/>
      <w:r>
        <w:t xml:space="preserve"> Jesus Christus. </w:t>
      </w:r>
    </w:p>
    <w:p w14:paraId="184DA1BB" w14:textId="77777777" w:rsidR="002A66D7" w:rsidRDefault="002A66D7" w:rsidP="002A66D7">
      <w:pPr>
        <w:pStyle w:val="StandardWeb"/>
      </w:pPr>
      <w:r>
        <w:rPr>
          <w:rStyle w:val="Fett"/>
          <w:rFonts w:eastAsiaTheme="majorEastAsia"/>
        </w:rPr>
        <w:t xml:space="preserve">Die </w:t>
      </w:r>
      <w:proofErr w:type="spellStart"/>
      <w:r>
        <w:rPr>
          <w:rStyle w:val="Fett"/>
          <w:rFonts w:eastAsiaTheme="majorEastAsia"/>
        </w:rPr>
        <w:t>vinculorum</w:t>
      </w:r>
      <w:proofErr w:type="spellEnd"/>
      <w:r>
        <w:rPr>
          <w:rStyle w:val="Fett"/>
          <w:rFonts w:eastAsiaTheme="majorEastAsia"/>
        </w:rPr>
        <w:t xml:space="preserve"> Petri.</w:t>
      </w:r>
      <w:r>
        <w:t xml:space="preserve"> </w:t>
      </w:r>
    </w:p>
    <w:p w14:paraId="754248D7" w14:textId="77777777" w:rsidR="002A66D7" w:rsidRDefault="002A66D7" w:rsidP="002A66D7">
      <w:pPr>
        <w:pStyle w:val="StandardWeb"/>
      </w:pPr>
      <w:proofErr w:type="spellStart"/>
      <w:r>
        <w:t>Almechtiger</w:t>
      </w:r>
      <w:proofErr w:type="spellEnd"/>
      <w:r>
        <w:t xml:space="preserve">, ewiger </w:t>
      </w:r>
      <w:proofErr w:type="spellStart"/>
      <w:r>
        <w:t>Got</w:t>
      </w:r>
      <w:proofErr w:type="spellEnd"/>
      <w:r>
        <w:t xml:space="preserve">, der du </w:t>
      </w:r>
      <w:proofErr w:type="spellStart"/>
      <w:r>
        <w:t>deyne</w:t>
      </w:r>
      <w:proofErr w:type="spellEnd"/>
      <w:r>
        <w:t xml:space="preserve"> </w:t>
      </w:r>
      <w:proofErr w:type="spellStart"/>
      <w:r>
        <w:t>gotliche</w:t>
      </w:r>
      <w:proofErr w:type="spellEnd"/>
      <w:r>
        <w:t xml:space="preserve"> </w:t>
      </w:r>
      <w:proofErr w:type="spellStart"/>
      <w:r>
        <w:t>hulff</w:t>
      </w:r>
      <w:proofErr w:type="spellEnd"/>
      <w:r>
        <w:t xml:space="preserve"> </w:t>
      </w:r>
      <w:proofErr w:type="spellStart"/>
      <w:r>
        <w:t>vnd</w:t>
      </w:r>
      <w:proofErr w:type="spellEnd"/>
      <w:r>
        <w:t xml:space="preserve"> </w:t>
      </w:r>
      <w:proofErr w:type="spellStart"/>
      <w:r>
        <w:t>beystandtt</w:t>
      </w:r>
      <w:proofErr w:type="spellEnd"/>
      <w:r>
        <w:t xml:space="preserve"> </w:t>
      </w:r>
      <w:proofErr w:type="spellStart"/>
      <w:r>
        <w:t>dan</w:t>
      </w:r>
      <w:proofErr w:type="spellEnd"/>
      <w:r>
        <w:t xml:space="preserve"> am </w:t>
      </w:r>
      <w:proofErr w:type="spellStart"/>
      <w:r>
        <w:t>allermeysten</w:t>
      </w:r>
      <w:proofErr w:type="spellEnd"/>
      <w:r>
        <w:t xml:space="preserve"> </w:t>
      </w:r>
      <w:proofErr w:type="spellStart"/>
      <w:r>
        <w:t>beweysest</w:t>
      </w:r>
      <w:proofErr w:type="spellEnd"/>
      <w:r>
        <w:t xml:space="preserve">, </w:t>
      </w:r>
      <w:proofErr w:type="spellStart"/>
      <w:r>
        <w:t>wans</w:t>
      </w:r>
      <w:proofErr w:type="spellEnd"/>
      <w:r>
        <w:t xml:space="preserve"> </w:t>
      </w:r>
      <w:proofErr w:type="spellStart"/>
      <w:r>
        <w:t>fur</w:t>
      </w:r>
      <w:proofErr w:type="spellEnd"/>
      <w:r>
        <w:t xml:space="preserve"> </w:t>
      </w:r>
      <w:proofErr w:type="spellStart"/>
      <w:r>
        <w:t>vnsern</w:t>
      </w:r>
      <w:proofErr w:type="spellEnd"/>
      <w:r>
        <w:t xml:space="preserve"> </w:t>
      </w:r>
      <w:proofErr w:type="spellStart"/>
      <w:r>
        <w:t>augen</w:t>
      </w:r>
      <w:proofErr w:type="spellEnd"/>
      <w:r>
        <w:t xml:space="preserve"> am </w:t>
      </w:r>
      <w:proofErr w:type="spellStart"/>
      <w:r>
        <w:t>allerwengsten</w:t>
      </w:r>
      <w:proofErr w:type="spellEnd"/>
      <w:r>
        <w:t xml:space="preserve"> </w:t>
      </w:r>
      <w:proofErr w:type="spellStart"/>
      <w:r>
        <w:t>erscheynett</w:t>
      </w:r>
      <w:proofErr w:type="spellEnd"/>
      <w:r>
        <w:t xml:space="preserve">, nach dem du auch den heiligen Petrum wider alle </w:t>
      </w:r>
      <w:proofErr w:type="spellStart"/>
      <w:r>
        <w:t>hoffnung</w:t>
      </w:r>
      <w:proofErr w:type="spellEnd"/>
      <w:r>
        <w:t xml:space="preserve"> </w:t>
      </w:r>
      <w:proofErr w:type="spellStart"/>
      <w:r>
        <w:t>auß</w:t>
      </w:r>
      <w:proofErr w:type="spellEnd"/>
      <w:r>
        <w:t xml:space="preserve"> der </w:t>
      </w:r>
      <w:proofErr w:type="spellStart"/>
      <w:r>
        <w:t>gewalt</w:t>
      </w:r>
      <w:proofErr w:type="spellEnd"/>
      <w:r>
        <w:t xml:space="preserve"> Herodis </w:t>
      </w:r>
      <w:proofErr w:type="spellStart"/>
      <w:r>
        <w:t>vnd</w:t>
      </w:r>
      <w:proofErr w:type="spellEnd"/>
      <w:r>
        <w:t xml:space="preserve"> des </w:t>
      </w:r>
      <w:proofErr w:type="spellStart"/>
      <w:r>
        <w:t>toides</w:t>
      </w:r>
      <w:proofErr w:type="spellEnd"/>
      <w:r>
        <w:t xml:space="preserve"> </w:t>
      </w:r>
      <w:proofErr w:type="spellStart"/>
      <w:r>
        <w:t>kegenwertiger</w:t>
      </w:r>
      <w:proofErr w:type="spellEnd"/>
      <w:r>
        <w:t xml:space="preserve"> </w:t>
      </w:r>
      <w:proofErr w:type="spellStart"/>
      <w:r>
        <w:t>ferligkeit</w:t>
      </w:r>
      <w:proofErr w:type="spellEnd"/>
      <w:r>
        <w:t xml:space="preserve"> durch </w:t>
      </w:r>
      <w:proofErr w:type="spellStart"/>
      <w:r>
        <w:t>furbitt</w:t>
      </w:r>
      <w:proofErr w:type="spellEnd"/>
      <w:r>
        <w:t xml:space="preserve"> </w:t>
      </w:r>
      <w:proofErr w:type="spellStart"/>
      <w:r>
        <w:t>dyner</w:t>
      </w:r>
      <w:proofErr w:type="spellEnd"/>
      <w:r>
        <w:t xml:space="preserve"> </w:t>
      </w:r>
      <w:proofErr w:type="spellStart"/>
      <w:r>
        <w:t>ausserwelten</w:t>
      </w:r>
      <w:proofErr w:type="spellEnd"/>
      <w:r>
        <w:t xml:space="preserve"> </w:t>
      </w:r>
      <w:proofErr w:type="spellStart"/>
      <w:r>
        <w:t>vnd</w:t>
      </w:r>
      <w:proofErr w:type="spellEnd"/>
      <w:r>
        <w:t xml:space="preserve"> </w:t>
      </w:r>
      <w:proofErr w:type="spellStart"/>
      <w:r>
        <w:t>vermyttelst</w:t>
      </w:r>
      <w:proofErr w:type="spellEnd"/>
      <w:r>
        <w:t xml:space="preserve"> der </w:t>
      </w:r>
      <w:proofErr w:type="spellStart"/>
      <w:r>
        <w:t>crafft</w:t>
      </w:r>
      <w:proofErr w:type="spellEnd"/>
      <w:r>
        <w:t xml:space="preserve"> </w:t>
      </w:r>
      <w:proofErr w:type="spellStart"/>
      <w:r>
        <w:t>dynes</w:t>
      </w:r>
      <w:proofErr w:type="spellEnd"/>
      <w:r>
        <w:t xml:space="preserve"> heiligen </w:t>
      </w:r>
      <w:proofErr w:type="spellStart"/>
      <w:r>
        <w:t>engels</w:t>
      </w:r>
      <w:proofErr w:type="spellEnd"/>
      <w:r>
        <w:t xml:space="preserve"> wunderlich erlöset </w:t>
      </w:r>
      <w:proofErr w:type="spellStart"/>
      <w:r>
        <w:t>haist</w:t>
      </w:r>
      <w:proofErr w:type="spellEnd"/>
      <w:r>
        <w:t xml:space="preserve">: </w:t>
      </w:r>
      <w:proofErr w:type="spellStart"/>
      <w:r>
        <w:t>Verleyhe</w:t>
      </w:r>
      <w:proofErr w:type="spellEnd"/>
      <w:r>
        <w:t xml:space="preserve"> </w:t>
      </w:r>
      <w:proofErr w:type="spellStart"/>
      <w:r>
        <w:t>dynen</w:t>
      </w:r>
      <w:proofErr w:type="spellEnd"/>
      <w:r>
        <w:t xml:space="preserve"> </w:t>
      </w:r>
      <w:proofErr w:type="spellStart"/>
      <w:r>
        <w:t>gleubigen</w:t>
      </w:r>
      <w:proofErr w:type="spellEnd"/>
      <w:r>
        <w:t xml:space="preserve"> den geist der </w:t>
      </w:r>
      <w:proofErr w:type="spellStart"/>
      <w:r>
        <w:t>lanckmutigkeit</w:t>
      </w:r>
      <w:proofErr w:type="spellEnd"/>
      <w:r>
        <w:t xml:space="preserve"> </w:t>
      </w:r>
      <w:proofErr w:type="spellStart"/>
      <w:r>
        <w:t>yn</w:t>
      </w:r>
      <w:proofErr w:type="spellEnd"/>
      <w:r>
        <w:t xml:space="preserve"> ihrem </w:t>
      </w:r>
      <w:proofErr w:type="spellStart"/>
      <w:r>
        <w:t>trubsall</w:t>
      </w:r>
      <w:proofErr w:type="spellEnd"/>
      <w:r>
        <w:t xml:space="preserve"> </w:t>
      </w:r>
      <w:proofErr w:type="spellStart"/>
      <w:r>
        <w:t>vnd</w:t>
      </w:r>
      <w:proofErr w:type="spellEnd"/>
      <w:r>
        <w:t xml:space="preserve"> </w:t>
      </w:r>
      <w:proofErr w:type="spellStart"/>
      <w:r>
        <w:t>noiden</w:t>
      </w:r>
      <w:proofErr w:type="spellEnd"/>
      <w:r>
        <w:t xml:space="preserve">, das sie der zeit </w:t>
      </w:r>
      <w:proofErr w:type="spellStart"/>
      <w:r>
        <w:t>deyner</w:t>
      </w:r>
      <w:proofErr w:type="spellEnd"/>
      <w:r>
        <w:t xml:space="preserve"> </w:t>
      </w:r>
      <w:proofErr w:type="spellStart"/>
      <w:r>
        <w:t>hulff</w:t>
      </w:r>
      <w:proofErr w:type="spellEnd"/>
      <w:r>
        <w:t xml:space="preserve"> </w:t>
      </w:r>
      <w:proofErr w:type="spellStart"/>
      <w:r>
        <w:t>vnd</w:t>
      </w:r>
      <w:proofErr w:type="spellEnd"/>
      <w:r>
        <w:t xml:space="preserve"> </w:t>
      </w:r>
      <w:proofErr w:type="spellStart"/>
      <w:r>
        <w:t>erlosung</w:t>
      </w:r>
      <w:proofErr w:type="spellEnd"/>
      <w:r>
        <w:t xml:space="preserve"> </w:t>
      </w:r>
      <w:proofErr w:type="spellStart"/>
      <w:r>
        <w:t>myt</w:t>
      </w:r>
      <w:proofErr w:type="spellEnd"/>
      <w:r>
        <w:t xml:space="preserve"> </w:t>
      </w:r>
      <w:proofErr w:type="spellStart"/>
      <w:r>
        <w:t>ernsthafftigem</w:t>
      </w:r>
      <w:proofErr w:type="spellEnd"/>
      <w:r>
        <w:t xml:space="preserve"> bitten </w:t>
      </w:r>
      <w:proofErr w:type="spellStart"/>
      <w:r>
        <w:t>begeren</w:t>
      </w:r>
      <w:proofErr w:type="spellEnd"/>
      <w:r>
        <w:t xml:space="preserve"> </w:t>
      </w:r>
      <w:proofErr w:type="spellStart"/>
      <w:r>
        <w:t>vnd</w:t>
      </w:r>
      <w:proofErr w:type="spellEnd"/>
      <w:r>
        <w:t xml:space="preserve"> </w:t>
      </w:r>
      <w:proofErr w:type="spellStart"/>
      <w:r>
        <w:t>yn</w:t>
      </w:r>
      <w:proofErr w:type="spellEnd"/>
      <w:r>
        <w:t xml:space="preserve"> stiller </w:t>
      </w:r>
      <w:proofErr w:type="spellStart"/>
      <w:r>
        <w:t>hoffnung</w:t>
      </w:r>
      <w:proofErr w:type="spellEnd"/>
      <w:r>
        <w:t xml:space="preserve"> </w:t>
      </w:r>
      <w:proofErr w:type="spellStart"/>
      <w:r>
        <w:t>mugen</w:t>
      </w:r>
      <w:proofErr w:type="spellEnd"/>
      <w:r>
        <w:t xml:space="preserve"> </w:t>
      </w:r>
      <w:proofErr w:type="spellStart"/>
      <w:r>
        <w:t>erwarthen</w:t>
      </w:r>
      <w:proofErr w:type="spellEnd"/>
      <w:r>
        <w:t xml:space="preserve">. </w:t>
      </w:r>
      <w:proofErr w:type="spellStart"/>
      <w:r>
        <w:t>Vmb</w:t>
      </w:r>
      <w:proofErr w:type="spellEnd"/>
      <w:r>
        <w:t xml:space="preserve"> Jesu Christi. </w:t>
      </w:r>
    </w:p>
    <w:p w14:paraId="0AF14C01" w14:textId="77777777" w:rsidR="002A66D7" w:rsidRDefault="002A66D7" w:rsidP="002A66D7">
      <w:pPr>
        <w:pStyle w:val="StandardWeb"/>
      </w:pPr>
      <w:r>
        <w:rPr>
          <w:rStyle w:val="Fett"/>
          <w:rFonts w:eastAsiaTheme="majorEastAsia"/>
        </w:rPr>
        <w:t>Die Michaelis.</w:t>
      </w:r>
      <w:r>
        <w:t xml:space="preserve"> </w:t>
      </w:r>
    </w:p>
    <w:p w14:paraId="65FD8B6B" w14:textId="77777777" w:rsidR="002A66D7" w:rsidRDefault="002A66D7" w:rsidP="002A66D7">
      <w:pPr>
        <w:pStyle w:val="StandardWeb"/>
      </w:pPr>
      <w:proofErr w:type="spellStart"/>
      <w:r>
        <w:t>Almechtiger</w:t>
      </w:r>
      <w:proofErr w:type="spellEnd"/>
      <w:r>
        <w:t xml:space="preserve">, ewiger Gott, </w:t>
      </w:r>
      <w:proofErr w:type="spellStart"/>
      <w:r>
        <w:t>auß</w:t>
      </w:r>
      <w:proofErr w:type="spellEnd"/>
      <w:r>
        <w:t xml:space="preserve"> der </w:t>
      </w:r>
      <w:proofErr w:type="spellStart"/>
      <w:r>
        <w:t>warheit</w:t>
      </w:r>
      <w:proofErr w:type="spellEnd"/>
      <w:r>
        <w:t xml:space="preserve"> </w:t>
      </w:r>
      <w:proofErr w:type="spellStart"/>
      <w:r>
        <w:t>dynes</w:t>
      </w:r>
      <w:proofErr w:type="spellEnd"/>
      <w:r>
        <w:t xml:space="preserve"> </w:t>
      </w:r>
      <w:proofErr w:type="spellStart"/>
      <w:r>
        <w:t>gotlichen</w:t>
      </w:r>
      <w:proofErr w:type="spellEnd"/>
      <w:r>
        <w:t xml:space="preserve"> </w:t>
      </w:r>
      <w:proofErr w:type="spellStart"/>
      <w:r>
        <w:t>worts</w:t>
      </w:r>
      <w:proofErr w:type="spellEnd"/>
      <w:r>
        <w:t xml:space="preserve"> wissen wir, das du die englischen Creaturen </w:t>
      </w:r>
      <w:proofErr w:type="spellStart"/>
      <w:r>
        <w:t>dynen</w:t>
      </w:r>
      <w:proofErr w:type="spellEnd"/>
      <w:r>
        <w:t xml:space="preserve"> </w:t>
      </w:r>
      <w:proofErr w:type="spellStart"/>
      <w:r>
        <w:t>gleubigen</w:t>
      </w:r>
      <w:proofErr w:type="spellEnd"/>
      <w:r>
        <w:t xml:space="preserve"> zudienst geschaffen </w:t>
      </w:r>
      <w:proofErr w:type="spellStart"/>
      <w:r>
        <w:t>haist</w:t>
      </w:r>
      <w:proofErr w:type="spellEnd"/>
      <w:r>
        <w:t xml:space="preserve"> </w:t>
      </w:r>
      <w:proofErr w:type="spellStart"/>
      <w:r>
        <w:t>vnd</w:t>
      </w:r>
      <w:proofErr w:type="spellEnd"/>
      <w:r>
        <w:t xml:space="preserve"> ihn befohlen, sie </w:t>
      </w:r>
      <w:proofErr w:type="spellStart"/>
      <w:r>
        <w:t>auff</w:t>
      </w:r>
      <w:proofErr w:type="spellEnd"/>
      <w:r>
        <w:t xml:space="preserve"> allen ihren wegen zu </w:t>
      </w:r>
      <w:proofErr w:type="spellStart"/>
      <w:r>
        <w:t>bewaren</w:t>
      </w:r>
      <w:proofErr w:type="spellEnd"/>
      <w:r>
        <w:t xml:space="preserve">: Erweck </w:t>
      </w:r>
      <w:proofErr w:type="spellStart"/>
      <w:r>
        <w:t>vber</w:t>
      </w:r>
      <w:proofErr w:type="spellEnd"/>
      <w:r>
        <w:t xml:space="preserve"> </w:t>
      </w:r>
      <w:proofErr w:type="spellStart"/>
      <w:r>
        <w:t>vns</w:t>
      </w:r>
      <w:proofErr w:type="spellEnd"/>
      <w:r>
        <w:t xml:space="preserve"> die </w:t>
      </w:r>
      <w:proofErr w:type="spellStart"/>
      <w:r>
        <w:t>crafft</w:t>
      </w:r>
      <w:proofErr w:type="spellEnd"/>
      <w:r>
        <w:t xml:space="preserve"> desselben </w:t>
      </w:r>
      <w:proofErr w:type="spellStart"/>
      <w:r>
        <w:t>dynes</w:t>
      </w:r>
      <w:proofErr w:type="spellEnd"/>
      <w:r>
        <w:t xml:space="preserve"> </w:t>
      </w:r>
      <w:proofErr w:type="spellStart"/>
      <w:r>
        <w:t>gotlichen</w:t>
      </w:r>
      <w:proofErr w:type="spellEnd"/>
      <w:r>
        <w:t xml:space="preserve"> </w:t>
      </w:r>
      <w:proofErr w:type="spellStart"/>
      <w:r>
        <w:t>radts</w:t>
      </w:r>
      <w:proofErr w:type="spellEnd"/>
      <w:r>
        <w:t xml:space="preserve">, das </w:t>
      </w:r>
      <w:proofErr w:type="spellStart"/>
      <w:r>
        <w:t>wyr</w:t>
      </w:r>
      <w:proofErr w:type="spellEnd"/>
      <w:r>
        <w:t xml:space="preserve"> durch </w:t>
      </w:r>
      <w:proofErr w:type="spellStart"/>
      <w:r>
        <w:t>dyner</w:t>
      </w:r>
      <w:proofErr w:type="spellEnd"/>
      <w:r>
        <w:t xml:space="preserve"> lieben </w:t>
      </w:r>
      <w:proofErr w:type="spellStart"/>
      <w:r>
        <w:t>engel</w:t>
      </w:r>
      <w:proofErr w:type="spellEnd"/>
      <w:r>
        <w:t xml:space="preserve"> </w:t>
      </w:r>
      <w:proofErr w:type="spellStart"/>
      <w:r>
        <w:t>beschirmung</w:t>
      </w:r>
      <w:proofErr w:type="spellEnd"/>
      <w:r>
        <w:t xml:space="preserve"> </w:t>
      </w:r>
      <w:proofErr w:type="spellStart"/>
      <w:r>
        <w:t>fur</w:t>
      </w:r>
      <w:proofErr w:type="spellEnd"/>
      <w:r>
        <w:t xml:space="preserve"> allem, das </w:t>
      </w:r>
      <w:proofErr w:type="spellStart"/>
      <w:r>
        <w:t>vns</w:t>
      </w:r>
      <w:proofErr w:type="spellEnd"/>
      <w:r>
        <w:t xml:space="preserve"> </w:t>
      </w:r>
      <w:proofErr w:type="spellStart"/>
      <w:r>
        <w:t>schedlich</w:t>
      </w:r>
      <w:proofErr w:type="spellEnd"/>
      <w:r>
        <w:t xml:space="preserve"> ist, </w:t>
      </w:r>
      <w:proofErr w:type="spellStart"/>
      <w:r>
        <w:t>bewaret</w:t>
      </w:r>
      <w:proofErr w:type="spellEnd"/>
      <w:r>
        <w:t xml:space="preserve"> werden, </w:t>
      </w:r>
      <w:proofErr w:type="spellStart"/>
      <w:r>
        <w:t>vnd</w:t>
      </w:r>
      <w:proofErr w:type="spellEnd"/>
      <w:r>
        <w:t xml:space="preserve"> das </w:t>
      </w:r>
      <w:proofErr w:type="spellStart"/>
      <w:r>
        <w:t>reuchwerk</w:t>
      </w:r>
      <w:proofErr w:type="spellEnd"/>
      <w:r>
        <w:t xml:space="preserve"> </w:t>
      </w:r>
      <w:proofErr w:type="spellStart"/>
      <w:r>
        <w:t>vnsers</w:t>
      </w:r>
      <w:proofErr w:type="spellEnd"/>
      <w:r>
        <w:t xml:space="preserve"> </w:t>
      </w:r>
      <w:proofErr w:type="spellStart"/>
      <w:r>
        <w:t>gebetts</w:t>
      </w:r>
      <w:proofErr w:type="spellEnd"/>
      <w:r>
        <w:t xml:space="preserve"> </w:t>
      </w:r>
      <w:proofErr w:type="spellStart"/>
      <w:r>
        <w:t>fur</w:t>
      </w:r>
      <w:proofErr w:type="spellEnd"/>
      <w:r>
        <w:t xml:space="preserve"> </w:t>
      </w:r>
      <w:proofErr w:type="spellStart"/>
      <w:r>
        <w:t>dynen</w:t>
      </w:r>
      <w:proofErr w:type="spellEnd"/>
      <w:r>
        <w:t xml:space="preserve"> </w:t>
      </w:r>
      <w:proofErr w:type="spellStart"/>
      <w:r>
        <w:t>gotlichen</w:t>
      </w:r>
      <w:proofErr w:type="spellEnd"/>
      <w:r>
        <w:t xml:space="preserve"> </w:t>
      </w:r>
      <w:proofErr w:type="spellStart"/>
      <w:r>
        <w:t>angesicht</w:t>
      </w:r>
      <w:proofErr w:type="spellEnd"/>
      <w:r>
        <w:t xml:space="preserve"> durch ihren </w:t>
      </w:r>
      <w:proofErr w:type="spellStart"/>
      <w:r>
        <w:t>dynst</w:t>
      </w:r>
      <w:proofErr w:type="spellEnd"/>
      <w:r>
        <w:t xml:space="preserve"> zum besten </w:t>
      </w:r>
      <w:proofErr w:type="spellStart"/>
      <w:r>
        <w:t>furgetragen</w:t>
      </w:r>
      <w:proofErr w:type="spellEnd"/>
      <w:r>
        <w:t xml:space="preserve"> werde. </w:t>
      </w:r>
      <w:proofErr w:type="spellStart"/>
      <w:r>
        <w:t>Vmb</w:t>
      </w:r>
      <w:proofErr w:type="spellEnd"/>
      <w:r>
        <w:t xml:space="preserve"> Jesu. </w:t>
      </w:r>
    </w:p>
    <w:p w14:paraId="4ADA6588" w14:textId="77777777" w:rsidR="002A66D7" w:rsidRDefault="002A66D7" w:rsidP="002A66D7">
      <w:pPr>
        <w:pStyle w:val="StandardWeb"/>
      </w:pPr>
      <w:r>
        <w:rPr>
          <w:rStyle w:val="Fett"/>
          <w:rFonts w:eastAsiaTheme="majorEastAsia"/>
        </w:rPr>
        <w:t xml:space="preserve">De die </w:t>
      </w:r>
      <w:proofErr w:type="spellStart"/>
      <w:r>
        <w:rPr>
          <w:rStyle w:val="Fett"/>
          <w:rFonts w:eastAsiaTheme="majorEastAsia"/>
        </w:rPr>
        <w:t>extremo</w:t>
      </w:r>
      <w:proofErr w:type="spellEnd"/>
      <w:r>
        <w:rPr>
          <w:rStyle w:val="Fett"/>
          <w:rFonts w:eastAsiaTheme="majorEastAsia"/>
        </w:rPr>
        <w:t>.</w:t>
      </w:r>
      <w:r>
        <w:t xml:space="preserve"> </w:t>
      </w:r>
    </w:p>
    <w:p w14:paraId="3775EE32" w14:textId="77777777" w:rsidR="002A66D7" w:rsidRDefault="002A66D7" w:rsidP="002A66D7">
      <w:pPr>
        <w:pStyle w:val="StandardWeb"/>
      </w:pPr>
      <w:proofErr w:type="spellStart"/>
      <w:r>
        <w:t>Barmhertziger</w:t>
      </w:r>
      <w:proofErr w:type="spellEnd"/>
      <w:r>
        <w:t xml:space="preserve">, </w:t>
      </w:r>
      <w:proofErr w:type="spellStart"/>
      <w:r>
        <w:t>gutiger</w:t>
      </w:r>
      <w:proofErr w:type="spellEnd"/>
      <w:r>
        <w:t xml:space="preserve"> Her Jesu Christe, </w:t>
      </w:r>
      <w:proofErr w:type="spellStart"/>
      <w:r>
        <w:t>auß</w:t>
      </w:r>
      <w:proofErr w:type="spellEnd"/>
      <w:r>
        <w:t xml:space="preserve"> </w:t>
      </w:r>
      <w:proofErr w:type="spellStart"/>
      <w:r>
        <w:t>dynem</w:t>
      </w:r>
      <w:proofErr w:type="spellEnd"/>
      <w:r>
        <w:t xml:space="preserve"> </w:t>
      </w:r>
      <w:proofErr w:type="spellStart"/>
      <w:r>
        <w:t>gotlichen</w:t>
      </w:r>
      <w:proofErr w:type="spellEnd"/>
      <w:r>
        <w:t xml:space="preserve"> </w:t>
      </w:r>
      <w:proofErr w:type="spellStart"/>
      <w:r>
        <w:t>mundt</w:t>
      </w:r>
      <w:proofErr w:type="spellEnd"/>
      <w:r>
        <w:t xml:space="preserve"> </w:t>
      </w:r>
      <w:proofErr w:type="spellStart"/>
      <w:r>
        <w:t>syndt</w:t>
      </w:r>
      <w:proofErr w:type="spellEnd"/>
      <w:r>
        <w:t xml:space="preserve"> wir </w:t>
      </w:r>
      <w:proofErr w:type="spellStart"/>
      <w:r>
        <w:t>bericht</w:t>
      </w:r>
      <w:proofErr w:type="spellEnd"/>
      <w:r>
        <w:t xml:space="preserve">, das du </w:t>
      </w:r>
      <w:proofErr w:type="spellStart"/>
      <w:r>
        <w:t>yn</w:t>
      </w:r>
      <w:proofErr w:type="spellEnd"/>
      <w:r>
        <w:t xml:space="preserve"> den </w:t>
      </w:r>
      <w:proofErr w:type="spellStart"/>
      <w:r>
        <w:t>wolken</w:t>
      </w:r>
      <w:proofErr w:type="spellEnd"/>
      <w:r>
        <w:t xml:space="preserve"> des </w:t>
      </w:r>
      <w:proofErr w:type="spellStart"/>
      <w:r>
        <w:t>hymels</w:t>
      </w:r>
      <w:proofErr w:type="spellEnd"/>
      <w:r>
        <w:t xml:space="preserve"> </w:t>
      </w:r>
      <w:proofErr w:type="spellStart"/>
      <w:r>
        <w:t>myt</w:t>
      </w:r>
      <w:proofErr w:type="spellEnd"/>
      <w:r>
        <w:t xml:space="preserve"> </w:t>
      </w:r>
      <w:proofErr w:type="spellStart"/>
      <w:r>
        <w:t>herligkeit</w:t>
      </w:r>
      <w:proofErr w:type="spellEnd"/>
      <w:r>
        <w:t xml:space="preserve"> </w:t>
      </w:r>
      <w:proofErr w:type="spellStart"/>
      <w:r>
        <w:t>dynes</w:t>
      </w:r>
      <w:proofErr w:type="spellEnd"/>
      <w:r>
        <w:t xml:space="preserve"> </w:t>
      </w:r>
      <w:proofErr w:type="spellStart"/>
      <w:r>
        <w:t>hymlischen</w:t>
      </w:r>
      <w:proofErr w:type="spellEnd"/>
      <w:r>
        <w:t xml:space="preserve"> </w:t>
      </w:r>
      <w:proofErr w:type="spellStart"/>
      <w:r>
        <w:t>vatters</w:t>
      </w:r>
      <w:proofErr w:type="spellEnd"/>
      <w:r>
        <w:t xml:space="preserve"> am </w:t>
      </w:r>
      <w:proofErr w:type="spellStart"/>
      <w:r>
        <w:t>Jungsten</w:t>
      </w:r>
      <w:proofErr w:type="spellEnd"/>
      <w:r>
        <w:t xml:space="preserve"> tage </w:t>
      </w:r>
      <w:proofErr w:type="spellStart"/>
      <w:r>
        <w:t>erscheynen</w:t>
      </w:r>
      <w:proofErr w:type="spellEnd"/>
      <w:r>
        <w:t xml:space="preserve"> werdest. </w:t>
      </w:r>
      <w:proofErr w:type="spellStart"/>
      <w:r>
        <w:t>Wyr</w:t>
      </w:r>
      <w:proofErr w:type="spellEnd"/>
      <w:r>
        <w:t xml:space="preserve"> wissen auch, das der </w:t>
      </w:r>
      <w:proofErr w:type="spellStart"/>
      <w:r>
        <w:t>welt</w:t>
      </w:r>
      <w:proofErr w:type="spellEnd"/>
      <w:r>
        <w:t xml:space="preserve"> </w:t>
      </w:r>
      <w:proofErr w:type="spellStart"/>
      <w:r>
        <w:t>boßheit</w:t>
      </w:r>
      <w:proofErr w:type="spellEnd"/>
      <w:r>
        <w:t xml:space="preserve"> </w:t>
      </w:r>
      <w:proofErr w:type="spellStart"/>
      <w:r>
        <w:t>vnd</w:t>
      </w:r>
      <w:proofErr w:type="spellEnd"/>
      <w:r>
        <w:t xml:space="preserve"> die </w:t>
      </w:r>
      <w:proofErr w:type="spellStart"/>
      <w:r>
        <w:t>trubsall</w:t>
      </w:r>
      <w:proofErr w:type="spellEnd"/>
      <w:r>
        <w:t xml:space="preserve"> </w:t>
      </w:r>
      <w:proofErr w:type="spellStart"/>
      <w:r>
        <w:t>dyner</w:t>
      </w:r>
      <w:proofErr w:type="spellEnd"/>
      <w:r>
        <w:t xml:space="preserve"> </w:t>
      </w:r>
      <w:proofErr w:type="spellStart"/>
      <w:r>
        <w:t>ausserwelten</w:t>
      </w:r>
      <w:proofErr w:type="spellEnd"/>
      <w:r>
        <w:t xml:space="preserve"> </w:t>
      </w:r>
      <w:proofErr w:type="spellStart"/>
      <w:r>
        <w:t>alleyn</w:t>
      </w:r>
      <w:proofErr w:type="spellEnd"/>
      <w:r>
        <w:t xml:space="preserve"> durch </w:t>
      </w:r>
      <w:proofErr w:type="spellStart"/>
      <w:r>
        <w:t>dissen</w:t>
      </w:r>
      <w:proofErr w:type="spellEnd"/>
      <w:r>
        <w:t xml:space="preserve"> tag geendet sollen werden: Gib </w:t>
      </w:r>
      <w:proofErr w:type="spellStart"/>
      <w:r>
        <w:t>vns</w:t>
      </w:r>
      <w:proofErr w:type="spellEnd"/>
      <w:r>
        <w:t xml:space="preserve">, dieselbige </w:t>
      </w:r>
      <w:proofErr w:type="spellStart"/>
      <w:r>
        <w:t>dyne</w:t>
      </w:r>
      <w:proofErr w:type="spellEnd"/>
      <w:r>
        <w:t xml:space="preserve"> </w:t>
      </w:r>
      <w:proofErr w:type="spellStart"/>
      <w:r>
        <w:t>herliche</w:t>
      </w:r>
      <w:proofErr w:type="spellEnd"/>
      <w:r>
        <w:t xml:space="preserve"> </w:t>
      </w:r>
      <w:proofErr w:type="spellStart"/>
      <w:r>
        <w:t>zukunfft</w:t>
      </w:r>
      <w:proofErr w:type="spellEnd"/>
      <w:r>
        <w:t xml:space="preserve"> </w:t>
      </w:r>
      <w:proofErr w:type="spellStart"/>
      <w:r>
        <w:t>myt</w:t>
      </w:r>
      <w:proofErr w:type="spellEnd"/>
      <w:r>
        <w:t xml:space="preserve"> ernst zu </w:t>
      </w:r>
      <w:proofErr w:type="spellStart"/>
      <w:r>
        <w:t>bedencken</w:t>
      </w:r>
      <w:proofErr w:type="spellEnd"/>
      <w:r>
        <w:t xml:space="preserve">, </w:t>
      </w:r>
      <w:proofErr w:type="spellStart"/>
      <w:r>
        <w:t>vnd</w:t>
      </w:r>
      <w:proofErr w:type="spellEnd"/>
      <w:r>
        <w:t xml:space="preserve"> </w:t>
      </w:r>
      <w:proofErr w:type="spellStart"/>
      <w:r>
        <w:t>behut</w:t>
      </w:r>
      <w:proofErr w:type="spellEnd"/>
      <w:r>
        <w:t xml:space="preserve"> </w:t>
      </w:r>
      <w:proofErr w:type="spellStart"/>
      <w:r>
        <w:t>vns</w:t>
      </w:r>
      <w:proofErr w:type="spellEnd"/>
      <w:r>
        <w:t xml:space="preserve">, lieber Her Christe, das </w:t>
      </w:r>
      <w:proofErr w:type="spellStart"/>
      <w:r>
        <w:t>wyr</w:t>
      </w:r>
      <w:proofErr w:type="spellEnd"/>
      <w:r>
        <w:t xml:space="preserve"> </w:t>
      </w:r>
      <w:proofErr w:type="spellStart"/>
      <w:r>
        <w:t>nycht</w:t>
      </w:r>
      <w:proofErr w:type="spellEnd"/>
      <w:r>
        <w:t xml:space="preserve"> wie die </w:t>
      </w:r>
      <w:proofErr w:type="spellStart"/>
      <w:r>
        <w:t>vanachtsamen</w:t>
      </w:r>
      <w:proofErr w:type="spellEnd"/>
      <w:r>
        <w:t xml:space="preserve"> </w:t>
      </w:r>
      <w:proofErr w:type="spellStart"/>
      <w:r>
        <w:t>myt</w:t>
      </w:r>
      <w:proofErr w:type="spellEnd"/>
      <w:r>
        <w:t xml:space="preserve"> der </w:t>
      </w:r>
      <w:proofErr w:type="spellStart"/>
      <w:r>
        <w:t>vngleubigen</w:t>
      </w:r>
      <w:proofErr w:type="spellEnd"/>
      <w:r>
        <w:t xml:space="preserve"> </w:t>
      </w:r>
      <w:proofErr w:type="spellStart"/>
      <w:r>
        <w:t>welt</w:t>
      </w:r>
      <w:proofErr w:type="spellEnd"/>
      <w:r>
        <w:t xml:space="preserve"> </w:t>
      </w:r>
      <w:proofErr w:type="spellStart"/>
      <w:r>
        <w:t>ym</w:t>
      </w:r>
      <w:proofErr w:type="spellEnd"/>
      <w:r>
        <w:t xml:space="preserve"> schlaff </w:t>
      </w:r>
      <w:proofErr w:type="spellStart"/>
      <w:r>
        <w:t>ergreffen</w:t>
      </w:r>
      <w:proofErr w:type="spellEnd"/>
      <w:r>
        <w:t xml:space="preserve"> werden, sondern das </w:t>
      </w:r>
      <w:proofErr w:type="spellStart"/>
      <w:r>
        <w:t>wyr</w:t>
      </w:r>
      <w:proofErr w:type="spellEnd"/>
      <w:r>
        <w:t xml:space="preserve"> denselbigen tag als die gewissen </w:t>
      </w:r>
      <w:proofErr w:type="spellStart"/>
      <w:r>
        <w:t>offenbarungen</w:t>
      </w:r>
      <w:proofErr w:type="spellEnd"/>
      <w:r>
        <w:t xml:space="preserve"> </w:t>
      </w:r>
      <w:proofErr w:type="spellStart"/>
      <w:r>
        <w:t>vnser</w:t>
      </w:r>
      <w:proofErr w:type="spellEnd"/>
      <w:r>
        <w:t xml:space="preserve"> </w:t>
      </w:r>
      <w:proofErr w:type="spellStart"/>
      <w:r>
        <w:t>erlosung</w:t>
      </w:r>
      <w:proofErr w:type="spellEnd"/>
      <w:r>
        <w:t xml:space="preserve"> </w:t>
      </w:r>
      <w:proofErr w:type="spellStart"/>
      <w:r>
        <w:t>myt</w:t>
      </w:r>
      <w:proofErr w:type="spellEnd"/>
      <w:r>
        <w:t xml:space="preserve"> lieb </w:t>
      </w:r>
      <w:proofErr w:type="spellStart"/>
      <w:r>
        <w:t>vnd</w:t>
      </w:r>
      <w:proofErr w:type="spellEnd"/>
      <w:r>
        <w:t xml:space="preserve"> </w:t>
      </w:r>
      <w:proofErr w:type="spellStart"/>
      <w:r>
        <w:t>freud</w:t>
      </w:r>
      <w:proofErr w:type="spellEnd"/>
      <w:r>
        <w:t xml:space="preserve"> </w:t>
      </w:r>
      <w:proofErr w:type="spellStart"/>
      <w:r>
        <w:t>begeren</w:t>
      </w:r>
      <w:proofErr w:type="spellEnd"/>
      <w:r>
        <w:t xml:space="preserve"> </w:t>
      </w:r>
      <w:proofErr w:type="spellStart"/>
      <w:r>
        <w:t>vnd</w:t>
      </w:r>
      <w:proofErr w:type="spellEnd"/>
      <w:r>
        <w:t xml:space="preserve"> </w:t>
      </w:r>
      <w:proofErr w:type="spellStart"/>
      <w:r>
        <w:t>myt</w:t>
      </w:r>
      <w:proofErr w:type="spellEnd"/>
      <w:r>
        <w:t xml:space="preserve"> </w:t>
      </w:r>
      <w:proofErr w:type="spellStart"/>
      <w:r>
        <w:t>bestendigem</w:t>
      </w:r>
      <w:proofErr w:type="spellEnd"/>
      <w:r>
        <w:t xml:space="preserve"> wackern glauben </w:t>
      </w:r>
      <w:proofErr w:type="spellStart"/>
      <w:r>
        <w:t>erwarthen</w:t>
      </w:r>
      <w:proofErr w:type="spellEnd"/>
      <w:r>
        <w:t xml:space="preserve">. Das bitten </w:t>
      </w:r>
      <w:proofErr w:type="spellStart"/>
      <w:r>
        <w:t>wyr</w:t>
      </w:r>
      <w:proofErr w:type="spellEnd"/>
      <w:r>
        <w:t xml:space="preserve"> </w:t>
      </w:r>
      <w:proofErr w:type="spellStart"/>
      <w:r>
        <w:t>vmb</w:t>
      </w:r>
      <w:proofErr w:type="spellEnd"/>
      <w:r>
        <w:t xml:space="preserve"> </w:t>
      </w:r>
      <w:proofErr w:type="spellStart"/>
      <w:r>
        <w:t>dyner</w:t>
      </w:r>
      <w:proofErr w:type="spellEnd"/>
      <w:r>
        <w:t xml:space="preserve"> </w:t>
      </w:r>
      <w:proofErr w:type="spellStart"/>
      <w:r>
        <w:t>barmhertzigkeit</w:t>
      </w:r>
      <w:proofErr w:type="spellEnd"/>
      <w:r>
        <w:t xml:space="preserve"> willen. Amen. </w:t>
      </w:r>
    </w:p>
    <w:p w14:paraId="47AC4C15" w14:textId="483FDBCC" w:rsidR="002A66D7" w:rsidRDefault="002A66D7">
      <w:pPr>
        <w:spacing w:after="0" w:line="240" w:lineRule="auto"/>
        <w:rPr>
          <w:lang w:eastAsia="de-DE"/>
        </w:rPr>
      </w:pPr>
      <w:r>
        <w:rPr>
          <w:lang w:eastAsia="de-DE"/>
        </w:rPr>
        <w:br w:type="page"/>
      </w:r>
    </w:p>
    <w:p w14:paraId="547B5E78" w14:textId="77777777" w:rsidR="002A66D7" w:rsidRDefault="002A66D7" w:rsidP="002A66D7">
      <w:pPr>
        <w:pStyle w:val="berschrift1"/>
        <w:rPr>
          <w:sz w:val="48"/>
        </w:rPr>
      </w:pPr>
      <w:r>
        <w:t xml:space="preserve">Oratio </w:t>
      </w:r>
      <w:proofErr w:type="spellStart"/>
      <w:r>
        <w:t>wydder</w:t>
      </w:r>
      <w:proofErr w:type="spellEnd"/>
      <w:r>
        <w:t xml:space="preserve"> den Turck </w:t>
      </w:r>
      <w:proofErr w:type="spellStart"/>
      <w:r>
        <w:t>vnd</w:t>
      </w:r>
      <w:proofErr w:type="spellEnd"/>
      <w:r>
        <w:t xml:space="preserve"> </w:t>
      </w:r>
      <w:proofErr w:type="spellStart"/>
      <w:r>
        <w:t>Bapsthumb</w:t>
      </w:r>
      <w:proofErr w:type="spellEnd"/>
      <w:r>
        <w:t>.</w:t>
      </w:r>
    </w:p>
    <w:p w14:paraId="1BE3F178" w14:textId="77777777" w:rsidR="002A66D7" w:rsidRDefault="002A66D7" w:rsidP="002A66D7">
      <w:pPr>
        <w:pStyle w:val="StandardWeb"/>
      </w:pPr>
      <w:proofErr w:type="spellStart"/>
      <w:r>
        <w:t>Warhafftyger</w:t>
      </w:r>
      <w:proofErr w:type="spellEnd"/>
      <w:r>
        <w:t xml:space="preserve">, ewiger, </w:t>
      </w:r>
      <w:proofErr w:type="spellStart"/>
      <w:r>
        <w:t>almechtiger</w:t>
      </w:r>
      <w:proofErr w:type="spellEnd"/>
      <w:r>
        <w:t xml:space="preserve"> Gott, </w:t>
      </w:r>
      <w:proofErr w:type="spellStart"/>
      <w:r>
        <w:t>vatter</w:t>
      </w:r>
      <w:proofErr w:type="spellEnd"/>
      <w:r>
        <w:t xml:space="preserve"> </w:t>
      </w:r>
      <w:proofErr w:type="spellStart"/>
      <w:r>
        <w:t>vnsers</w:t>
      </w:r>
      <w:proofErr w:type="spellEnd"/>
      <w:r>
        <w:t xml:space="preserve"> </w:t>
      </w:r>
      <w:proofErr w:type="spellStart"/>
      <w:r>
        <w:t>heilandts</w:t>
      </w:r>
      <w:proofErr w:type="spellEnd"/>
      <w:r>
        <w:t xml:space="preserve"> Jesu Christi, </w:t>
      </w:r>
      <w:proofErr w:type="spellStart"/>
      <w:r>
        <w:t>schvffer</w:t>
      </w:r>
      <w:proofErr w:type="spellEnd"/>
      <w:r>
        <w:t xml:space="preserve"> </w:t>
      </w:r>
      <w:proofErr w:type="spellStart"/>
      <w:r>
        <w:t>hymels</w:t>
      </w:r>
      <w:proofErr w:type="spellEnd"/>
      <w:r>
        <w:t xml:space="preserve"> </w:t>
      </w:r>
      <w:proofErr w:type="spellStart"/>
      <w:r>
        <w:t>vnd</w:t>
      </w:r>
      <w:proofErr w:type="spellEnd"/>
      <w:r>
        <w:t xml:space="preserve"> der erden, </w:t>
      </w:r>
      <w:proofErr w:type="spellStart"/>
      <w:r>
        <w:t>sampt</w:t>
      </w:r>
      <w:proofErr w:type="spellEnd"/>
      <w:r>
        <w:t xml:space="preserve"> </w:t>
      </w:r>
      <w:proofErr w:type="spellStart"/>
      <w:r>
        <w:t>dynem</w:t>
      </w:r>
      <w:proofErr w:type="spellEnd"/>
      <w:r>
        <w:t xml:space="preserve"> </w:t>
      </w:r>
      <w:proofErr w:type="spellStart"/>
      <w:r>
        <w:t>ewygen</w:t>
      </w:r>
      <w:proofErr w:type="spellEnd"/>
      <w:r>
        <w:t xml:space="preserve"> Sohn </w:t>
      </w:r>
      <w:proofErr w:type="spellStart"/>
      <w:r>
        <w:t>vnd</w:t>
      </w:r>
      <w:proofErr w:type="spellEnd"/>
      <w:r>
        <w:t xml:space="preserve"> heiligen Geist, </w:t>
      </w:r>
      <w:proofErr w:type="spellStart"/>
      <w:r>
        <w:t>wyr</w:t>
      </w:r>
      <w:proofErr w:type="spellEnd"/>
      <w:r>
        <w:t xml:space="preserve"> bekennen, das </w:t>
      </w:r>
      <w:proofErr w:type="spellStart"/>
      <w:r>
        <w:t>wyr</w:t>
      </w:r>
      <w:proofErr w:type="spellEnd"/>
      <w:r>
        <w:t xml:space="preserve"> </w:t>
      </w:r>
      <w:proofErr w:type="spellStart"/>
      <w:r>
        <w:t>leyder</w:t>
      </w:r>
      <w:proofErr w:type="spellEnd"/>
      <w:r>
        <w:t xml:space="preserve"> </w:t>
      </w:r>
      <w:proofErr w:type="spellStart"/>
      <w:r>
        <w:t>vil</w:t>
      </w:r>
      <w:proofErr w:type="spellEnd"/>
      <w:r>
        <w:t xml:space="preserve"> </w:t>
      </w:r>
      <w:proofErr w:type="spellStart"/>
      <w:r>
        <w:t>sunde</w:t>
      </w:r>
      <w:proofErr w:type="spellEnd"/>
      <w:r>
        <w:t xml:space="preserve"> haben </w:t>
      </w:r>
      <w:proofErr w:type="spellStart"/>
      <w:r>
        <w:t>vnd</w:t>
      </w:r>
      <w:proofErr w:type="spellEnd"/>
      <w:r>
        <w:t xml:space="preserve"> nicht </w:t>
      </w:r>
      <w:proofErr w:type="spellStart"/>
      <w:r>
        <w:t>alleyn</w:t>
      </w:r>
      <w:proofErr w:type="spellEnd"/>
      <w:r>
        <w:t xml:space="preserve"> </w:t>
      </w:r>
      <w:proofErr w:type="spellStart"/>
      <w:r>
        <w:t>vnwyssentlich</w:t>
      </w:r>
      <w:proofErr w:type="spellEnd"/>
      <w:r>
        <w:t xml:space="preserve">, sondern auch </w:t>
      </w:r>
      <w:proofErr w:type="spellStart"/>
      <w:r>
        <w:t>wyssentlich</w:t>
      </w:r>
      <w:proofErr w:type="spellEnd"/>
      <w:r>
        <w:t xml:space="preserve"> </w:t>
      </w:r>
      <w:proofErr w:type="spellStart"/>
      <w:r>
        <w:t>myt</w:t>
      </w:r>
      <w:proofErr w:type="spellEnd"/>
      <w:r>
        <w:t xml:space="preserve"> großer </w:t>
      </w:r>
      <w:proofErr w:type="spellStart"/>
      <w:r>
        <w:t>vndanckbarkeit</w:t>
      </w:r>
      <w:proofErr w:type="spellEnd"/>
      <w:r>
        <w:t xml:space="preserve"> </w:t>
      </w:r>
      <w:proofErr w:type="spellStart"/>
      <w:r>
        <w:t>gesundiget</w:t>
      </w:r>
      <w:proofErr w:type="spellEnd"/>
      <w:r>
        <w:t xml:space="preserve"> </w:t>
      </w:r>
      <w:proofErr w:type="spellStart"/>
      <w:r>
        <w:t>vnd</w:t>
      </w:r>
      <w:proofErr w:type="spellEnd"/>
      <w:r>
        <w:t xml:space="preserve"> haben </w:t>
      </w:r>
      <w:proofErr w:type="spellStart"/>
      <w:r>
        <w:t>dynen</w:t>
      </w:r>
      <w:proofErr w:type="spellEnd"/>
      <w:r>
        <w:t xml:space="preserve"> </w:t>
      </w:r>
      <w:proofErr w:type="spellStart"/>
      <w:r>
        <w:t>zorn</w:t>
      </w:r>
      <w:proofErr w:type="spellEnd"/>
      <w:r>
        <w:t xml:space="preserve"> </w:t>
      </w:r>
      <w:proofErr w:type="spellStart"/>
      <w:r>
        <w:t>vnd</w:t>
      </w:r>
      <w:proofErr w:type="spellEnd"/>
      <w:r>
        <w:t xml:space="preserve"> straff </w:t>
      </w:r>
      <w:proofErr w:type="spellStart"/>
      <w:r>
        <w:t>wol</w:t>
      </w:r>
      <w:proofErr w:type="spellEnd"/>
      <w:r>
        <w:t xml:space="preserve"> verdienet </w:t>
      </w:r>
      <w:proofErr w:type="spellStart"/>
      <w:r>
        <w:t>vnd</w:t>
      </w:r>
      <w:proofErr w:type="spellEnd"/>
      <w:r>
        <w:t xml:space="preserve"> haben </w:t>
      </w:r>
      <w:proofErr w:type="spellStart"/>
      <w:r>
        <w:t>eyn</w:t>
      </w:r>
      <w:proofErr w:type="spellEnd"/>
      <w:r>
        <w:t xml:space="preserve"> </w:t>
      </w:r>
      <w:proofErr w:type="spellStart"/>
      <w:r>
        <w:t>hertzlich</w:t>
      </w:r>
      <w:proofErr w:type="spellEnd"/>
      <w:r>
        <w:t xml:space="preserve"> </w:t>
      </w:r>
      <w:proofErr w:type="spellStart"/>
      <w:r>
        <w:t>myßfallen</w:t>
      </w:r>
      <w:proofErr w:type="spellEnd"/>
      <w:r>
        <w:t xml:space="preserve"> an </w:t>
      </w:r>
      <w:proofErr w:type="spellStart"/>
      <w:r>
        <w:t>vnsern</w:t>
      </w:r>
      <w:proofErr w:type="spellEnd"/>
      <w:r>
        <w:t xml:space="preserve"> </w:t>
      </w:r>
      <w:proofErr w:type="spellStart"/>
      <w:r>
        <w:t>sunden</w:t>
      </w:r>
      <w:proofErr w:type="spellEnd"/>
      <w:r>
        <w:t xml:space="preserve">: </w:t>
      </w:r>
      <w:proofErr w:type="spellStart"/>
      <w:r>
        <w:t>Wyr</w:t>
      </w:r>
      <w:proofErr w:type="spellEnd"/>
      <w:r>
        <w:t xml:space="preserve"> bitten </w:t>
      </w:r>
      <w:proofErr w:type="spellStart"/>
      <w:r>
        <w:t>dych</w:t>
      </w:r>
      <w:proofErr w:type="spellEnd"/>
      <w:r>
        <w:t xml:space="preserve"> aber von </w:t>
      </w:r>
      <w:proofErr w:type="spellStart"/>
      <w:r>
        <w:t>hertzen</w:t>
      </w:r>
      <w:proofErr w:type="spellEnd"/>
      <w:r>
        <w:t xml:space="preserve">, du wollest </w:t>
      </w:r>
      <w:proofErr w:type="spellStart"/>
      <w:r>
        <w:t>vns</w:t>
      </w:r>
      <w:proofErr w:type="spellEnd"/>
      <w:r>
        <w:t xml:space="preserve"> alle </w:t>
      </w:r>
      <w:proofErr w:type="spellStart"/>
      <w:r>
        <w:t>vnsere</w:t>
      </w:r>
      <w:proofErr w:type="spellEnd"/>
      <w:r>
        <w:t xml:space="preserve"> </w:t>
      </w:r>
      <w:proofErr w:type="spellStart"/>
      <w:r>
        <w:t>sunde</w:t>
      </w:r>
      <w:proofErr w:type="spellEnd"/>
      <w:r>
        <w:t xml:space="preserve">, </w:t>
      </w:r>
      <w:proofErr w:type="spellStart"/>
      <w:r>
        <w:t>vmb</w:t>
      </w:r>
      <w:proofErr w:type="spellEnd"/>
      <w:r>
        <w:t xml:space="preserve"> </w:t>
      </w:r>
      <w:proofErr w:type="spellStart"/>
      <w:r>
        <w:t>dynes</w:t>
      </w:r>
      <w:proofErr w:type="spellEnd"/>
      <w:r>
        <w:t xml:space="preserve"> lieben Sohns willen Jesu Christi, den du zum </w:t>
      </w:r>
      <w:proofErr w:type="spellStart"/>
      <w:r>
        <w:t>versoner</w:t>
      </w:r>
      <w:proofErr w:type="spellEnd"/>
      <w:r>
        <w:t xml:space="preserve"> gesetzt hast, </w:t>
      </w:r>
      <w:proofErr w:type="spellStart"/>
      <w:r>
        <w:t>gnediglich</w:t>
      </w:r>
      <w:proofErr w:type="spellEnd"/>
      <w:r>
        <w:t xml:space="preserve"> vergeben </w:t>
      </w:r>
      <w:proofErr w:type="spellStart"/>
      <w:r>
        <w:t>vnd</w:t>
      </w:r>
      <w:proofErr w:type="spellEnd"/>
      <w:r>
        <w:t xml:space="preserve"> </w:t>
      </w:r>
      <w:proofErr w:type="spellStart"/>
      <w:r>
        <w:t>myt</w:t>
      </w:r>
      <w:proofErr w:type="spellEnd"/>
      <w:r>
        <w:t xml:space="preserve"> </w:t>
      </w:r>
      <w:proofErr w:type="spellStart"/>
      <w:r>
        <w:t>dynem</w:t>
      </w:r>
      <w:proofErr w:type="spellEnd"/>
      <w:r>
        <w:t xml:space="preserve"> heiligen geist </w:t>
      </w:r>
      <w:proofErr w:type="spellStart"/>
      <w:r>
        <w:t>vnser</w:t>
      </w:r>
      <w:proofErr w:type="spellEnd"/>
      <w:r>
        <w:t xml:space="preserve"> </w:t>
      </w:r>
      <w:proofErr w:type="spellStart"/>
      <w:r>
        <w:t>hertzen</w:t>
      </w:r>
      <w:proofErr w:type="spellEnd"/>
      <w:r>
        <w:t xml:space="preserve"> </w:t>
      </w:r>
      <w:proofErr w:type="spellStart"/>
      <w:r>
        <w:t>regiren</w:t>
      </w:r>
      <w:proofErr w:type="spellEnd"/>
      <w:r>
        <w:t xml:space="preserve">, das </w:t>
      </w:r>
      <w:proofErr w:type="spellStart"/>
      <w:r>
        <w:t>wyr</w:t>
      </w:r>
      <w:proofErr w:type="spellEnd"/>
      <w:r>
        <w:t xml:space="preserve"> </w:t>
      </w:r>
      <w:proofErr w:type="spellStart"/>
      <w:r>
        <w:t>yn</w:t>
      </w:r>
      <w:proofErr w:type="spellEnd"/>
      <w:r>
        <w:t xml:space="preserve"> rechten glauben, rechter </w:t>
      </w:r>
      <w:proofErr w:type="spellStart"/>
      <w:r>
        <w:t>anruffung</w:t>
      </w:r>
      <w:proofErr w:type="spellEnd"/>
      <w:r>
        <w:t xml:space="preserve">, rechtem gehorsam </w:t>
      </w:r>
      <w:proofErr w:type="spellStart"/>
      <w:r>
        <w:t>fur</w:t>
      </w:r>
      <w:proofErr w:type="spellEnd"/>
      <w:r>
        <w:t xml:space="preserve"> </w:t>
      </w:r>
      <w:proofErr w:type="spellStart"/>
      <w:r>
        <w:t>dyr</w:t>
      </w:r>
      <w:proofErr w:type="spellEnd"/>
      <w:r>
        <w:t xml:space="preserve"> alle zeit leben. </w:t>
      </w:r>
      <w:proofErr w:type="spellStart"/>
      <w:r>
        <w:t>Vnd</w:t>
      </w:r>
      <w:proofErr w:type="spellEnd"/>
      <w:r>
        <w:t xml:space="preserve"> </w:t>
      </w:r>
      <w:proofErr w:type="spellStart"/>
      <w:r>
        <w:t>deweil</w:t>
      </w:r>
      <w:proofErr w:type="spellEnd"/>
      <w:r>
        <w:t xml:space="preserve"> du </w:t>
      </w:r>
      <w:proofErr w:type="spellStart"/>
      <w:r>
        <w:t>sihest</w:t>
      </w:r>
      <w:proofErr w:type="spellEnd"/>
      <w:r>
        <w:t xml:space="preserve"> de grosse not </w:t>
      </w:r>
      <w:proofErr w:type="spellStart"/>
      <w:r>
        <w:t>vnser</w:t>
      </w:r>
      <w:proofErr w:type="spellEnd"/>
      <w:r>
        <w:t xml:space="preserve"> herschafft, </w:t>
      </w:r>
      <w:proofErr w:type="spellStart"/>
      <w:r>
        <w:t>vnser</w:t>
      </w:r>
      <w:proofErr w:type="spellEnd"/>
      <w:r>
        <w:t xml:space="preserve"> aller </w:t>
      </w:r>
      <w:proofErr w:type="spellStart"/>
      <w:r>
        <w:t>weib</w:t>
      </w:r>
      <w:proofErr w:type="spellEnd"/>
      <w:r>
        <w:t xml:space="preserve"> </w:t>
      </w:r>
      <w:proofErr w:type="spellStart"/>
      <w:r>
        <w:t>vnd</w:t>
      </w:r>
      <w:proofErr w:type="spellEnd"/>
      <w:r>
        <w:t xml:space="preserve"> </w:t>
      </w:r>
      <w:proofErr w:type="spellStart"/>
      <w:r>
        <w:t>kynder</w:t>
      </w:r>
      <w:proofErr w:type="spellEnd"/>
      <w:r>
        <w:t xml:space="preserve">, </w:t>
      </w:r>
      <w:proofErr w:type="spellStart"/>
      <w:r>
        <w:t>vnd</w:t>
      </w:r>
      <w:proofErr w:type="spellEnd"/>
      <w:r>
        <w:t xml:space="preserve"> wir </w:t>
      </w:r>
      <w:proofErr w:type="spellStart"/>
      <w:r>
        <w:t>one</w:t>
      </w:r>
      <w:proofErr w:type="spellEnd"/>
      <w:r>
        <w:t xml:space="preserve"> </w:t>
      </w:r>
      <w:proofErr w:type="spellStart"/>
      <w:r>
        <w:t>dyne</w:t>
      </w:r>
      <w:proofErr w:type="spellEnd"/>
      <w:r>
        <w:t xml:space="preserve"> </w:t>
      </w:r>
      <w:proofErr w:type="spellStart"/>
      <w:r>
        <w:t>hulff</w:t>
      </w:r>
      <w:proofErr w:type="spellEnd"/>
      <w:r>
        <w:t xml:space="preserve"> </w:t>
      </w:r>
      <w:proofErr w:type="spellStart"/>
      <w:r>
        <w:t>keynen</w:t>
      </w:r>
      <w:proofErr w:type="spellEnd"/>
      <w:r>
        <w:t xml:space="preserve"> </w:t>
      </w:r>
      <w:proofErr w:type="spellStart"/>
      <w:r>
        <w:t>schutz</w:t>
      </w:r>
      <w:proofErr w:type="spellEnd"/>
      <w:r>
        <w:t xml:space="preserve"> haben, erkennest auch aller </w:t>
      </w:r>
      <w:proofErr w:type="spellStart"/>
      <w:r>
        <w:t>menschen</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sihest</w:t>
      </w:r>
      <w:proofErr w:type="spellEnd"/>
      <w:r>
        <w:t xml:space="preserve">, das </w:t>
      </w:r>
      <w:proofErr w:type="spellStart"/>
      <w:r>
        <w:t>vnsere</w:t>
      </w:r>
      <w:proofErr w:type="spellEnd"/>
      <w:r>
        <w:t xml:space="preserve"> </w:t>
      </w:r>
      <w:proofErr w:type="spellStart"/>
      <w:r>
        <w:t>freynde</w:t>
      </w:r>
      <w:proofErr w:type="spellEnd"/>
      <w:r>
        <w:t xml:space="preserve"> </w:t>
      </w:r>
      <w:proofErr w:type="spellStart"/>
      <w:r>
        <w:t>furnemlich</w:t>
      </w:r>
      <w:proofErr w:type="spellEnd"/>
      <w:r>
        <w:t xml:space="preserve"> suchen </w:t>
      </w:r>
      <w:proofErr w:type="spellStart"/>
      <w:r>
        <w:t>vertilgung</w:t>
      </w:r>
      <w:proofErr w:type="spellEnd"/>
      <w:r>
        <w:t xml:space="preserve"> rechter </w:t>
      </w:r>
      <w:proofErr w:type="spellStart"/>
      <w:r>
        <w:t>lere</w:t>
      </w:r>
      <w:proofErr w:type="spellEnd"/>
      <w:r>
        <w:t xml:space="preserve"> </w:t>
      </w:r>
      <w:proofErr w:type="spellStart"/>
      <w:r>
        <w:t>vnd</w:t>
      </w:r>
      <w:proofErr w:type="spellEnd"/>
      <w:r>
        <w:t xml:space="preserve"> </w:t>
      </w:r>
      <w:proofErr w:type="spellStart"/>
      <w:r>
        <w:t>auffrichtung</w:t>
      </w:r>
      <w:proofErr w:type="spellEnd"/>
      <w:r>
        <w:t xml:space="preserve"> </w:t>
      </w:r>
      <w:proofErr w:type="spellStart"/>
      <w:r>
        <w:t>vnd</w:t>
      </w:r>
      <w:proofErr w:type="spellEnd"/>
      <w:r>
        <w:t xml:space="preserve"> </w:t>
      </w:r>
      <w:proofErr w:type="spellStart"/>
      <w:r>
        <w:t>bestetigung</w:t>
      </w:r>
      <w:proofErr w:type="spellEnd"/>
      <w:r>
        <w:t xml:space="preserve"> ihrer </w:t>
      </w:r>
      <w:proofErr w:type="spellStart"/>
      <w:r>
        <w:t>schentlichen</w:t>
      </w:r>
      <w:proofErr w:type="spellEnd"/>
      <w:r>
        <w:t xml:space="preserve"> </w:t>
      </w:r>
      <w:proofErr w:type="spellStart"/>
      <w:r>
        <w:t>abgotterey</w:t>
      </w:r>
      <w:proofErr w:type="spellEnd"/>
      <w:r>
        <w:t xml:space="preserve"> </w:t>
      </w:r>
      <w:proofErr w:type="spellStart"/>
      <w:r>
        <w:t>vnd</w:t>
      </w:r>
      <w:proofErr w:type="spellEnd"/>
      <w:r>
        <w:t xml:space="preserve"> </w:t>
      </w:r>
      <w:proofErr w:type="spellStart"/>
      <w:r>
        <w:t>vnzucht</w:t>
      </w:r>
      <w:proofErr w:type="spellEnd"/>
      <w:r>
        <w:t xml:space="preserve">: So bitten </w:t>
      </w:r>
      <w:proofErr w:type="spellStart"/>
      <w:r>
        <w:t>wyr</w:t>
      </w:r>
      <w:proofErr w:type="spellEnd"/>
      <w:r>
        <w:t xml:space="preserve"> dich von </w:t>
      </w:r>
      <w:proofErr w:type="spellStart"/>
      <w:r>
        <w:t>hertzen</w:t>
      </w:r>
      <w:proofErr w:type="spellEnd"/>
      <w:r>
        <w:t xml:space="preserve"> durch </w:t>
      </w:r>
      <w:proofErr w:type="spellStart"/>
      <w:r>
        <w:t>vnsern</w:t>
      </w:r>
      <w:proofErr w:type="spellEnd"/>
      <w:r>
        <w:t xml:space="preserve"> </w:t>
      </w:r>
      <w:proofErr w:type="spellStart"/>
      <w:r>
        <w:t>heilandt</w:t>
      </w:r>
      <w:proofErr w:type="spellEnd"/>
      <w:r>
        <w:t xml:space="preserve"> Jesum Christum, du wollest </w:t>
      </w:r>
      <w:proofErr w:type="spellStart"/>
      <w:r>
        <w:t>vmb</w:t>
      </w:r>
      <w:proofErr w:type="spellEnd"/>
      <w:r>
        <w:t xml:space="preserve"> </w:t>
      </w:r>
      <w:proofErr w:type="spellStart"/>
      <w:r>
        <w:t>dyner</w:t>
      </w:r>
      <w:proofErr w:type="spellEnd"/>
      <w:r>
        <w:t xml:space="preserve"> ehre willen </w:t>
      </w:r>
      <w:proofErr w:type="spellStart"/>
      <w:r>
        <w:t>vnser</w:t>
      </w:r>
      <w:proofErr w:type="spellEnd"/>
      <w:r>
        <w:t xml:space="preserve"> herschafft, </w:t>
      </w:r>
      <w:proofErr w:type="spellStart"/>
      <w:r>
        <w:t>vnser</w:t>
      </w:r>
      <w:proofErr w:type="spellEnd"/>
      <w:r>
        <w:t xml:space="preserve"> </w:t>
      </w:r>
      <w:proofErr w:type="spellStart"/>
      <w:r>
        <w:t>kyrchen</w:t>
      </w:r>
      <w:proofErr w:type="spellEnd"/>
      <w:r>
        <w:t xml:space="preserve">, </w:t>
      </w:r>
      <w:proofErr w:type="spellStart"/>
      <w:r>
        <w:t>vns</w:t>
      </w:r>
      <w:proofErr w:type="spellEnd"/>
      <w:r>
        <w:t xml:space="preserve">, </w:t>
      </w:r>
      <w:proofErr w:type="spellStart"/>
      <w:r>
        <w:t>vnser</w:t>
      </w:r>
      <w:proofErr w:type="spellEnd"/>
      <w:r>
        <w:t xml:space="preserve"> </w:t>
      </w:r>
      <w:proofErr w:type="spellStart"/>
      <w:r>
        <w:t>kynder</w:t>
      </w:r>
      <w:proofErr w:type="spellEnd"/>
      <w:r>
        <w:t xml:space="preserve"> </w:t>
      </w:r>
      <w:proofErr w:type="spellStart"/>
      <w:r>
        <w:t>vnd</w:t>
      </w:r>
      <w:proofErr w:type="spellEnd"/>
      <w:r>
        <w:t xml:space="preserve"> </w:t>
      </w:r>
      <w:proofErr w:type="spellStart"/>
      <w:r>
        <w:t>heußleyn</w:t>
      </w:r>
      <w:proofErr w:type="spellEnd"/>
      <w:r>
        <w:t xml:space="preserve"> </w:t>
      </w:r>
      <w:proofErr w:type="spellStart"/>
      <w:r>
        <w:t>gnediglich</w:t>
      </w:r>
      <w:proofErr w:type="spellEnd"/>
      <w:r>
        <w:t xml:space="preserve"> </w:t>
      </w:r>
      <w:proofErr w:type="spellStart"/>
      <w:r>
        <w:t>yetzunt</w:t>
      </w:r>
      <w:proofErr w:type="spellEnd"/>
      <w:r>
        <w:t xml:space="preserve"> </w:t>
      </w:r>
      <w:proofErr w:type="spellStart"/>
      <w:r>
        <w:t>vnd</w:t>
      </w:r>
      <w:proofErr w:type="spellEnd"/>
      <w:r>
        <w:t xml:space="preserve"> alle zeit </w:t>
      </w:r>
      <w:proofErr w:type="spellStart"/>
      <w:r>
        <w:t>schutzen</w:t>
      </w:r>
      <w:proofErr w:type="spellEnd"/>
      <w:r>
        <w:t xml:space="preserve"> </w:t>
      </w:r>
      <w:proofErr w:type="spellStart"/>
      <w:r>
        <w:t>vnd</w:t>
      </w:r>
      <w:proofErr w:type="spellEnd"/>
      <w:r>
        <w:t xml:space="preserve"> </w:t>
      </w:r>
      <w:proofErr w:type="spellStart"/>
      <w:r>
        <w:t>bewaren</w:t>
      </w:r>
      <w:proofErr w:type="spellEnd"/>
      <w:r>
        <w:t xml:space="preserve">, wie du </w:t>
      </w:r>
      <w:proofErr w:type="spellStart"/>
      <w:r>
        <w:t>dyn</w:t>
      </w:r>
      <w:proofErr w:type="spellEnd"/>
      <w:r>
        <w:t xml:space="preserve"> </w:t>
      </w:r>
      <w:proofErr w:type="spellStart"/>
      <w:r>
        <w:t>volck</w:t>
      </w:r>
      <w:proofErr w:type="spellEnd"/>
      <w:r>
        <w:t xml:space="preserve"> Israel </w:t>
      </w:r>
      <w:proofErr w:type="spellStart"/>
      <w:r>
        <w:t>ym</w:t>
      </w:r>
      <w:proofErr w:type="spellEnd"/>
      <w:r>
        <w:t xml:space="preserve"> rotten Meer erhalten </w:t>
      </w:r>
      <w:proofErr w:type="spellStart"/>
      <w:r>
        <w:t>vnd</w:t>
      </w:r>
      <w:proofErr w:type="spellEnd"/>
      <w:r>
        <w:t xml:space="preserve"> </w:t>
      </w:r>
      <w:proofErr w:type="spellStart"/>
      <w:r>
        <w:t>geschutzet</w:t>
      </w:r>
      <w:proofErr w:type="spellEnd"/>
      <w:r>
        <w:t xml:space="preserve"> </w:t>
      </w:r>
      <w:proofErr w:type="spellStart"/>
      <w:r>
        <w:t>haist</w:t>
      </w:r>
      <w:proofErr w:type="spellEnd"/>
      <w:r>
        <w:t xml:space="preserve">, </w:t>
      </w:r>
      <w:proofErr w:type="spellStart"/>
      <w:r>
        <w:t>vnd</w:t>
      </w:r>
      <w:proofErr w:type="spellEnd"/>
      <w:r>
        <w:t xml:space="preserve"> wollest der </w:t>
      </w:r>
      <w:proofErr w:type="spellStart"/>
      <w:r>
        <w:t>feynde</w:t>
      </w:r>
      <w:proofErr w:type="spellEnd"/>
      <w:r>
        <w:t xml:space="preserve"> </w:t>
      </w:r>
      <w:proofErr w:type="spellStart"/>
      <w:r>
        <w:t>radt</w:t>
      </w:r>
      <w:proofErr w:type="spellEnd"/>
      <w:r>
        <w:t xml:space="preserve"> </w:t>
      </w:r>
      <w:proofErr w:type="spellStart"/>
      <w:r>
        <w:t>vnd</w:t>
      </w:r>
      <w:proofErr w:type="spellEnd"/>
      <w:r>
        <w:t xml:space="preserve"> macht </w:t>
      </w:r>
      <w:proofErr w:type="spellStart"/>
      <w:r>
        <w:t>zerstoren</w:t>
      </w:r>
      <w:proofErr w:type="spellEnd"/>
      <w:r>
        <w:t xml:space="preserve">, </w:t>
      </w:r>
      <w:proofErr w:type="spellStart"/>
      <w:r>
        <w:t>vnd</w:t>
      </w:r>
      <w:proofErr w:type="spellEnd"/>
      <w:r>
        <w:t xml:space="preserve"> die </w:t>
      </w:r>
      <w:proofErr w:type="spellStart"/>
      <w:r>
        <w:t>mordissche</w:t>
      </w:r>
      <w:proofErr w:type="spellEnd"/>
      <w:r>
        <w:t xml:space="preserve"> </w:t>
      </w:r>
      <w:proofErr w:type="spellStart"/>
      <w:r>
        <w:t>frembde</w:t>
      </w:r>
      <w:proofErr w:type="spellEnd"/>
      <w:r>
        <w:t xml:space="preserve"> Nation, ihre </w:t>
      </w:r>
      <w:proofErr w:type="spellStart"/>
      <w:r>
        <w:t>vnzucht</w:t>
      </w:r>
      <w:proofErr w:type="spellEnd"/>
      <w:r>
        <w:t xml:space="preserve"> </w:t>
      </w:r>
      <w:proofErr w:type="spellStart"/>
      <w:r>
        <w:t>vnd</w:t>
      </w:r>
      <w:proofErr w:type="spellEnd"/>
      <w:r>
        <w:t xml:space="preserve"> </w:t>
      </w:r>
      <w:proofErr w:type="spellStart"/>
      <w:r>
        <w:t>grausamkeit</w:t>
      </w:r>
      <w:proofErr w:type="spellEnd"/>
      <w:r>
        <w:t xml:space="preserve"> </w:t>
      </w:r>
      <w:proofErr w:type="spellStart"/>
      <w:r>
        <w:t>nycht</w:t>
      </w:r>
      <w:proofErr w:type="spellEnd"/>
      <w:r>
        <w:t xml:space="preserve"> an </w:t>
      </w:r>
      <w:proofErr w:type="spellStart"/>
      <w:r>
        <w:t>vnsern</w:t>
      </w:r>
      <w:proofErr w:type="spellEnd"/>
      <w:r>
        <w:t xml:space="preserve"> </w:t>
      </w:r>
      <w:proofErr w:type="spellStart"/>
      <w:r>
        <w:t>weib</w:t>
      </w:r>
      <w:proofErr w:type="spellEnd"/>
      <w:r>
        <w:t xml:space="preserve"> </w:t>
      </w:r>
      <w:proofErr w:type="spellStart"/>
      <w:r>
        <w:t>vnd</w:t>
      </w:r>
      <w:proofErr w:type="spellEnd"/>
      <w:r>
        <w:t xml:space="preserve"> </w:t>
      </w:r>
      <w:proofErr w:type="spellStart"/>
      <w:r>
        <w:t>kyndern</w:t>
      </w:r>
      <w:proofErr w:type="spellEnd"/>
      <w:r>
        <w:t xml:space="preserve"> </w:t>
      </w:r>
      <w:proofErr w:type="spellStart"/>
      <w:r>
        <w:t>vben</w:t>
      </w:r>
      <w:proofErr w:type="spellEnd"/>
      <w:r>
        <w:t xml:space="preserve"> lassen. Du wollest auch </w:t>
      </w:r>
      <w:proofErr w:type="spellStart"/>
      <w:r>
        <w:t>vmb</w:t>
      </w:r>
      <w:proofErr w:type="spellEnd"/>
      <w:r>
        <w:t xml:space="preserve"> </w:t>
      </w:r>
      <w:proofErr w:type="spellStart"/>
      <w:r>
        <w:t>deyner</w:t>
      </w:r>
      <w:proofErr w:type="spellEnd"/>
      <w:r>
        <w:t xml:space="preserve"> ehre willen </w:t>
      </w:r>
      <w:proofErr w:type="spellStart"/>
      <w:r>
        <w:t>forthun</w:t>
      </w:r>
      <w:proofErr w:type="spellEnd"/>
      <w:r>
        <w:t xml:space="preserve"> </w:t>
      </w:r>
      <w:proofErr w:type="spellStart"/>
      <w:r>
        <w:t>dyne</w:t>
      </w:r>
      <w:proofErr w:type="spellEnd"/>
      <w:r>
        <w:t xml:space="preserve"> </w:t>
      </w:r>
      <w:proofErr w:type="spellStart"/>
      <w:r>
        <w:t>lere</w:t>
      </w:r>
      <w:proofErr w:type="spellEnd"/>
      <w:r>
        <w:t xml:space="preserve"> </w:t>
      </w:r>
      <w:proofErr w:type="spellStart"/>
      <w:r>
        <w:t>vnd</w:t>
      </w:r>
      <w:proofErr w:type="spellEnd"/>
      <w:r>
        <w:t xml:space="preserve"> Christliche selige </w:t>
      </w:r>
      <w:proofErr w:type="spellStart"/>
      <w:r>
        <w:t>regiment</w:t>
      </w:r>
      <w:proofErr w:type="spellEnd"/>
      <w:r>
        <w:t xml:space="preserve"> </w:t>
      </w:r>
      <w:proofErr w:type="spellStart"/>
      <w:r>
        <w:t>yn</w:t>
      </w:r>
      <w:proofErr w:type="spellEnd"/>
      <w:r>
        <w:t xml:space="preserve"> </w:t>
      </w:r>
      <w:proofErr w:type="spellStart"/>
      <w:r>
        <w:t>dyssen</w:t>
      </w:r>
      <w:proofErr w:type="spellEnd"/>
      <w:r>
        <w:t xml:space="preserve"> landen </w:t>
      </w:r>
      <w:proofErr w:type="spellStart"/>
      <w:r>
        <w:t>gnediglich</w:t>
      </w:r>
      <w:proofErr w:type="spellEnd"/>
      <w:r>
        <w:t xml:space="preserve"> erhalten </w:t>
      </w:r>
      <w:proofErr w:type="spellStart"/>
      <w:r>
        <w:t>vnd</w:t>
      </w:r>
      <w:proofErr w:type="spellEnd"/>
      <w:r>
        <w:t xml:space="preserve"> </w:t>
      </w:r>
      <w:proofErr w:type="spellStart"/>
      <w:r>
        <w:t>vnsere</w:t>
      </w:r>
      <w:proofErr w:type="spellEnd"/>
      <w:r>
        <w:t xml:space="preserve"> herschafft </w:t>
      </w:r>
      <w:proofErr w:type="spellStart"/>
      <w:r>
        <w:t>myt</w:t>
      </w:r>
      <w:proofErr w:type="spellEnd"/>
      <w:r>
        <w:t xml:space="preserve"> </w:t>
      </w:r>
      <w:proofErr w:type="spellStart"/>
      <w:r>
        <w:t>dynem</w:t>
      </w:r>
      <w:proofErr w:type="spellEnd"/>
      <w:r>
        <w:t xml:space="preserve"> heiligen geist zu Christlicher seliger </w:t>
      </w:r>
      <w:proofErr w:type="spellStart"/>
      <w:r>
        <w:t>regirung</w:t>
      </w:r>
      <w:proofErr w:type="spellEnd"/>
      <w:r>
        <w:t xml:space="preserve"> </w:t>
      </w:r>
      <w:proofErr w:type="spellStart"/>
      <w:r>
        <w:t>neygen</w:t>
      </w:r>
      <w:proofErr w:type="spellEnd"/>
      <w:r>
        <w:t xml:space="preserve">, das sie </w:t>
      </w:r>
      <w:proofErr w:type="spellStart"/>
      <w:r>
        <w:t>vnd</w:t>
      </w:r>
      <w:proofErr w:type="spellEnd"/>
      <w:r>
        <w:t xml:space="preserve"> die </w:t>
      </w:r>
      <w:proofErr w:type="spellStart"/>
      <w:r>
        <w:t>vntherthan</w:t>
      </w:r>
      <w:proofErr w:type="spellEnd"/>
      <w:r>
        <w:t xml:space="preserve"> </w:t>
      </w:r>
      <w:proofErr w:type="spellStart"/>
      <w:r>
        <w:t>yn</w:t>
      </w:r>
      <w:proofErr w:type="spellEnd"/>
      <w:r>
        <w:t xml:space="preserve"> rechter </w:t>
      </w:r>
      <w:proofErr w:type="spellStart"/>
      <w:r>
        <w:t>erkentnuß</w:t>
      </w:r>
      <w:proofErr w:type="spellEnd"/>
      <w:r>
        <w:t xml:space="preserve"> Jesu Christi, </w:t>
      </w:r>
      <w:proofErr w:type="spellStart"/>
      <w:r>
        <w:t>yn</w:t>
      </w:r>
      <w:proofErr w:type="spellEnd"/>
      <w:r>
        <w:t xml:space="preserve"> rechter </w:t>
      </w:r>
      <w:proofErr w:type="spellStart"/>
      <w:r>
        <w:t>anruffung</w:t>
      </w:r>
      <w:proofErr w:type="spellEnd"/>
      <w:r>
        <w:t xml:space="preserve"> </w:t>
      </w:r>
      <w:proofErr w:type="spellStart"/>
      <w:r>
        <w:t>vnd</w:t>
      </w:r>
      <w:proofErr w:type="spellEnd"/>
      <w:r>
        <w:t xml:space="preserve"> gehorsam gegen </w:t>
      </w:r>
      <w:proofErr w:type="spellStart"/>
      <w:r>
        <w:t>dyr</w:t>
      </w:r>
      <w:proofErr w:type="spellEnd"/>
      <w:r>
        <w:t xml:space="preserve"> </w:t>
      </w:r>
      <w:proofErr w:type="spellStart"/>
      <w:r>
        <w:t>vnd</w:t>
      </w:r>
      <w:proofErr w:type="spellEnd"/>
      <w:r>
        <w:t xml:space="preserve"> </w:t>
      </w:r>
      <w:proofErr w:type="spellStart"/>
      <w:r>
        <w:t>yn</w:t>
      </w:r>
      <w:proofErr w:type="spellEnd"/>
      <w:r>
        <w:t xml:space="preserve"> frieden leben </w:t>
      </w:r>
      <w:proofErr w:type="spellStart"/>
      <w:r>
        <w:t>vnd</w:t>
      </w:r>
      <w:proofErr w:type="spellEnd"/>
      <w:r>
        <w:t xml:space="preserve"> </w:t>
      </w:r>
      <w:proofErr w:type="spellStart"/>
      <w:r>
        <w:t>bleyben</w:t>
      </w:r>
      <w:proofErr w:type="spellEnd"/>
      <w:r>
        <w:t xml:space="preserve"> </w:t>
      </w:r>
      <w:proofErr w:type="spellStart"/>
      <w:r>
        <w:t>vnd</w:t>
      </w:r>
      <w:proofErr w:type="spellEnd"/>
      <w:r>
        <w:t xml:space="preserve"> dich ewiglich </w:t>
      </w:r>
      <w:proofErr w:type="spellStart"/>
      <w:r>
        <w:t>preysen</w:t>
      </w:r>
      <w:proofErr w:type="spellEnd"/>
      <w:r>
        <w:t xml:space="preserve"> </w:t>
      </w:r>
      <w:proofErr w:type="spellStart"/>
      <w:r>
        <w:t>vnd</w:t>
      </w:r>
      <w:proofErr w:type="spellEnd"/>
      <w:r>
        <w:t xml:space="preserve"> </w:t>
      </w:r>
      <w:proofErr w:type="spellStart"/>
      <w:r>
        <w:t>dyr</w:t>
      </w:r>
      <w:proofErr w:type="spellEnd"/>
      <w:r>
        <w:t xml:space="preserve"> </w:t>
      </w:r>
      <w:proofErr w:type="spellStart"/>
      <w:r>
        <w:t>dancken</w:t>
      </w:r>
      <w:proofErr w:type="spellEnd"/>
      <w:r>
        <w:t xml:space="preserve">. Du </w:t>
      </w:r>
      <w:proofErr w:type="spellStart"/>
      <w:r>
        <w:t>haist</w:t>
      </w:r>
      <w:proofErr w:type="spellEnd"/>
      <w:r>
        <w:t xml:space="preserve"> versprochen: Ruff mich an </w:t>
      </w:r>
      <w:proofErr w:type="spellStart"/>
      <w:r>
        <w:t>yn</w:t>
      </w:r>
      <w:proofErr w:type="spellEnd"/>
      <w:r>
        <w:t xml:space="preserve"> der not, so </w:t>
      </w:r>
      <w:proofErr w:type="spellStart"/>
      <w:r>
        <w:t>wil</w:t>
      </w:r>
      <w:proofErr w:type="spellEnd"/>
      <w:r>
        <w:t xml:space="preserve"> ich dich </w:t>
      </w:r>
      <w:proofErr w:type="spellStart"/>
      <w:r>
        <w:t>erhoren</w:t>
      </w:r>
      <w:proofErr w:type="spellEnd"/>
      <w:r>
        <w:t xml:space="preserve">, das du </w:t>
      </w:r>
      <w:proofErr w:type="spellStart"/>
      <w:r>
        <w:t>mych</w:t>
      </w:r>
      <w:proofErr w:type="spellEnd"/>
      <w:r>
        <w:t xml:space="preserve"> </w:t>
      </w:r>
      <w:proofErr w:type="spellStart"/>
      <w:r>
        <w:t>preysen</w:t>
      </w:r>
      <w:proofErr w:type="spellEnd"/>
      <w:r>
        <w:t xml:space="preserve"> </w:t>
      </w:r>
      <w:proofErr w:type="spellStart"/>
      <w:r>
        <w:t>solt</w:t>
      </w:r>
      <w:proofErr w:type="spellEnd"/>
      <w:r>
        <w:t xml:space="preserve">. Solch </w:t>
      </w:r>
      <w:proofErr w:type="spellStart"/>
      <w:r>
        <w:t>dyne</w:t>
      </w:r>
      <w:proofErr w:type="spellEnd"/>
      <w:r>
        <w:t xml:space="preserve"> </w:t>
      </w:r>
      <w:proofErr w:type="spellStart"/>
      <w:r>
        <w:t>wort</w:t>
      </w:r>
      <w:proofErr w:type="spellEnd"/>
      <w:r>
        <w:t xml:space="preserve"> </w:t>
      </w:r>
      <w:proofErr w:type="spellStart"/>
      <w:r>
        <w:t>synt</w:t>
      </w:r>
      <w:proofErr w:type="spellEnd"/>
      <w:r>
        <w:t xml:space="preserve"> </w:t>
      </w:r>
      <w:proofErr w:type="spellStart"/>
      <w:r>
        <w:t>one</w:t>
      </w:r>
      <w:proofErr w:type="spellEnd"/>
      <w:r>
        <w:t xml:space="preserve"> </w:t>
      </w:r>
      <w:proofErr w:type="spellStart"/>
      <w:r>
        <w:t>zweyffel</w:t>
      </w:r>
      <w:proofErr w:type="spellEnd"/>
      <w:r>
        <w:t xml:space="preserve"> war. </w:t>
      </w:r>
      <w:proofErr w:type="spellStart"/>
      <w:r>
        <w:t>Darumb</w:t>
      </w:r>
      <w:proofErr w:type="spellEnd"/>
      <w:r>
        <w:t xml:space="preserve"> bitten wir dich, du wollest </w:t>
      </w:r>
      <w:proofErr w:type="spellStart"/>
      <w:r>
        <w:t>vns</w:t>
      </w:r>
      <w:proofErr w:type="spellEnd"/>
      <w:r>
        <w:t xml:space="preserve"> </w:t>
      </w:r>
      <w:proofErr w:type="spellStart"/>
      <w:r>
        <w:t>yn</w:t>
      </w:r>
      <w:proofErr w:type="spellEnd"/>
      <w:r>
        <w:t xml:space="preserve"> </w:t>
      </w:r>
      <w:proofErr w:type="spellStart"/>
      <w:r>
        <w:t>disser</w:t>
      </w:r>
      <w:proofErr w:type="spellEnd"/>
      <w:r>
        <w:t xml:space="preserve"> großen </w:t>
      </w:r>
      <w:proofErr w:type="spellStart"/>
      <w:r>
        <w:t>nodt</w:t>
      </w:r>
      <w:proofErr w:type="spellEnd"/>
      <w:r>
        <w:t xml:space="preserve"> auch </w:t>
      </w:r>
      <w:proofErr w:type="spellStart"/>
      <w:r>
        <w:t>erhoren</w:t>
      </w:r>
      <w:proofErr w:type="spellEnd"/>
      <w:r>
        <w:t xml:space="preserve"> </w:t>
      </w:r>
      <w:proofErr w:type="spellStart"/>
      <w:r>
        <w:t>vmb</w:t>
      </w:r>
      <w:proofErr w:type="spellEnd"/>
      <w:r>
        <w:t xml:space="preserve"> </w:t>
      </w:r>
      <w:proofErr w:type="spellStart"/>
      <w:r>
        <w:t>deynes</w:t>
      </w:r>
      <w:proofErr w:type="spellEnd"/>
      <w:r>
        <w:t xml:space="preserve"> Sohns willen, </w:t>
      </w:r>
      <w:proofErr w:type="spellStart"/>
      <w:r>
        <w:t>Jhesu</w:t>
      </w:r>
      <w:proofErr w:type="spellEnd"/>
      <w:r>
        <w:t xml:space="preserve"> Christi, </w:t>
      </w:r>
      <w:proofErr w:type="spellStart"/>
      <w:r>
        <w:t>vnd</w:t>
      </w:r>
      <w:proofErr w:type="spellEnd"/>
      <w:r>
        <w:t xml:space="preserve"> wollest </w:t>
      </w:r>
      <w:proofErr w:type="spellStart"/>
      <w:r>
        <w:t>vns</w:t>
      </w:r>
      <w:proofErr w:type="spellEnd"/>
      <w:r>
        <w:t xml:space="preserve"> </w:t>
      </w:r>
      <w:proofErr w:type="spellStart"/>
      <w:r>
        <w:t>gnediglich</w:t>
      </w:r>
      <w:proofErr w:type="spellEnd"/>
      <w:r>
        <w:t xml:space="preserve"> </w:t>
      </w:r>
      <w:proofErr w:type="spellStart"/>
      <w:r>
        <w:t>bewaren</w:t>
      </w:r>
      <w:proofErr w:type="spellEnd"/>
      <w:r>
        <w:t xml:space="preserve">. Amen. </w:t>
      </w:r>
    </w:p>
    <w:p w14:paraId="54E007D6" w14:textId="208DC6CC" w:rsidR="002A66D7" w:rsidRDefault="002A66D7">
      <w:pPr>
        <w:spacing w:after="0" w:line="240" w:lineRule="auto"/>
        <w:rPr>
          <w:lang w:eastAsia="de-DE"/>
        </w:rPr>
      </w:pPr>
      <w:r>
        <w:rPr>
          <w:lang w:eastAsia="de-DE"/>
        </w:rPr>
        <w:br w:type="page"/>
      </w:r>
    </w:p>
    <w:p w14:paraId="483A9A57" w14:textId="77777777" w:rsidR="002A66D7" w:rsidRDefault="002A66D7" w:rsidP="002A66D7">
      <w:pPr>
        <w:pStyle w:val="berschrift1"/>
        <w:rPr>
          <w:sz w:val="48"/>
        </w:rPr>
      </w:pPr>
      <w:r>
        <w:t>Unterricht über die Absolution.</w:t>
      </w:r>
    </w:p>
    <w:p w14:paraId="0B3FC484" w14:textId="77777777" w:rsidR="002A66D7" w:rsidRDefault="002A66D7" w:rsidP="002A66D7">
      <w:pPr>
        <w:pStyle w:val="StandardWeb"/>
      </w:pPr>
      <w:r>
        <w:rPr>
          <w:rStyle w:val="Hervorhebung"/>
          <w:rFonts w:eastAsiaTheme="majorEastAsia"/>
        </w:rPr>
        <w:t xml:space="preserve">Vom Sacrament der Absolution und </w:t>
      </w:r>
      <w:proofErr w:type="spellStart"/>
      <w:r>
        <w:rPr>
          <w:rStyle w:val="Hervorhebung"/>
          <w:rFonts w:eastAsiaTheme="majorEastAsia"/>
        </w:rPr>
        <w:t>buße</w:t>
      </w:r>
      <w:proofErr w:type="spellEnd"/>
      <w:r>
        <w:rPr>
          <w:rStyle w:val="Hervorhebung"/>
          <w:rFonts w:eastAsiaTheme="majorEastAsia"/>
        </w:rPr>
        <w:t xml:space="preserve">, </w:t>
      </w:r>
      <w:proofErr w:type="spellStart"/>
      <w:r>
        <w:rPr>
          <w:rStyle w:val="Hervorhebung"/>
          <w:rFonts w:eastAsiaTheme="majorEastAsia"/>
        </w:rPr>
        <w:t>auff</w:t>
      </w:r>
      <w:proofErr w:type="spellEnd"/>
      <w:r>
        <w:rPr>
          <w:rStyle w:val="Hervorhebung"/>
          <w:rFonts w:eastAsiaTheme="majorEastAsia"/>
        </w:rPr>
        <w:t xml:space="preserve"> Frage und Antwort gestellet durch Johannes </w:t>
      </w:r>
      <w:proofErr w:type="spellStart"/>
      <w:r>
        <w:rPr>
          <w:rStyle w:val="Hervorhebung"/>
          <w:rFonts w:eastAsiaTheme="majorEastAsia"/>
        </w:rPr>
        <w:t>Trygophorus</w:t>
      </w:r>
      <w:proofErr w:type="spellEnd"/>
      <w:r>
        <w:rPr>
          <w:rStyle w:val="Hervorhebung"/>
          <w:rFonts w:eastAsiaTheme="majorEastAsia"/>
        </w:rPr>
        <w:t>.</w:t>
      </w:r>
      <w:r>
        <w:t xml:space="preserve"> </w:t>
      </w:r>
    </w:p>
    <w:p w14:paraId="2862A551" w14:textId="77777777" w:rsidR="002A66D7" w:rsidRDefault="002A66D7" w:rsidP="002A66D7">
      <w:pPr>
        <w:pStyle w:val="StandardWeb"/>
      </w:pPr>
      <w:r>
        <w:rPr>
          <w:rStyle w:val="Fett"/>
        </w:rPr>
        <w:t>Was ist die Evangelische Absolution?</w:t>
      </w:r>
      <w:r>
        <w:br/>
        <w:t xml:space="preserve">Antwort: Es ist die </w:t>
      </w:r>
      <w:proofErr w:type="spellStart"/>
      <w:r>
        <w:t>gewalt</w:t>
      </w:r>
      <w:proofErr w:type="spellEnd"/>
      <w:r>
        <w:t xml:space="preserve"> unsers lieben Herrn Jesu Christi, die er </w:t>
      </w:r>
      <w:proofErr w:type="spellStart"/>
      <w:r>
        <w:t>auff</w:t>
      </w:r>
      <w:proofErr w:type="spellEnd"/>
      <w:r>
        <w:t xml:space="preserve"> erden gelassen und der </w:t>
      </w:r>
      <w:proofErr w:type="spellStart"/>
      <w:r>
        <w:t>heyligen</w:t>
      </w:r>
      <w:proofErr w:type="spellEnd"/>
      <w:r>
        <w:t xml:space="preserve"> Christenheit gegeben </w:t>
      </w:r>
      <w:proofErr w:type="spellStart"/>
      <w:r>
        <w:t>hait</w:t>
      </w:r>
      <w:proofErr w:type="spellEnd"/>
      <w:r>
        <w:t xml:space="preserve">, </w:t>
      </w:r>
      <w:proofErr w:type="spellStart"/>
      <w:r>
        <w:t>yn</w:t>
      </w:r>
      <w:proofErr w:type="spellEnd"/>
      <w:r>
        <w:t xml:space="preserve"> </w:t>
      </w:r>
      <w:proofErr w:type="spellStart"/>
      <w:r>
        <w:t>synem</w:t>
      </w:r>
      <w:proofErr w:type="spellEnd"/>
      <w:r>
        <w:t xml:space="preserve"> </w:t>
      </w:r>
      <w:proofErr w:type="spellStart"/>
      <w:r>
        <w:t>namen</w:t>
      </w:r>
      <w:proofErr w:type="spellEnd"/>
      <w:r>
        <w:t xml:space="preserve"> von den </w:t>
      </w:r>
      <w:proofErr w:type="spellStart"/>
      <w:r>
        <w:t>sunden</w:t>
      </w:r>
      <w:proofErr w:type="spellEnd"/>
      <w:r>
        <w:t xml:space="preserve"> ledig und </w:t>
      </w:r>
      <w:proofErr w:type="spellStart"/>
      <w:r>
        <w:t>loß</w:t>
      </w:r>
      <w:proofErr w:type="spellEnd"/>
      <w:r>
        <w:t xml:space="preserve"> zu sprechen alle, die daß </w:t>
      </w:r>
      <w:proofErr w:type="spellStart"/>
      <w:r>
        <w:t>auß</w:t>
      </w:r>
      <w:proofErr w:type="spellEnd"/>
      <w:r>
        <w:t xml:space="preserve"> </w:t>
      </w:r>
      <w:proofErr w:type="spellStart"/>
      <w:r>
        <w:t>warhafftigem</w:t>
      </w:r>
      <w:proofErr w:type="spellEnd"/>
      <w:r>
        <w:t xml:space="preserve"> </w:t>
      </w:r>
      <w:proofErr w:type="spellStart"/>
      <w:r>
        <w:t>rew</w:t>
      </w:r>
      <w:proofErr w:type="spellEnd"/>
      <w:r>
        <w:t xml:space="preserve"> und </w:t>
      </w:r>
      <w:proofErr w:type="spellStart"/>
      <w:r>
        <w:t>leyd</w:t>
      </w:r>
      <w:proofErr w:type="spellEnd"/>
      <w:r>
        <w:t xml:space="preserve"> ihres </w:t>
      </w:r>
      <w:proofErr w:type="spellStart"/>
      <w:r>
        <w:t>hertzen</w:t>
      </w:r>
      <w:proofErr w:type="spellEnd"/>
      <w:r>
        <w:t xml:space="preserve"> </w:t>
      </w:r>
      <w:proofErr w:type="spellStart"/>
      <w:r>
        <w:t>begeren</w:t>
      </w:r>
      <w:proofErr w:type="spellEnd"/>
      <w:r>
        <w:t xml:space="preserve"> und </w:t>
      </w:r>
      <w:proofErr w:type="spellStart"/>
      <w:r>
        <w:t>synen</w:t>
      </w:r>
      <w:proofErr w:type="spellEnd"/>
      <w:r>
        <w:t xml:space="preserve"> worten </w:t>
      </w:r>
      <w:proofErr w:type="spellStart"/>
      <w:r>
        <w:t>gleuben</w:t>
      </w:r>
      <w:proofErr w:type="spellEnd"/>
      <w:r>
        <w:t xml:space="preserve">. </w:t>
      </w:r>
    </w:p>
    <w:p w14:paraId="6B6CD217" w14:textId="77777777" w:rsidR="002A66D7" w:rsidRDefault="002A66D7" w:rsidP="002A66D7">
      <w:pPr>
        <w:pStyle w:val="StandardWeb"/>
      </w:pPr>
      <w:r>
        <w:rPr>
          <w:rStyle w:val="Fett"/>
        </w:rPr>
        <w:t>War steht das beschrieben?</w:t>
      </w:r>
      <w:r>
        <w:br/>
        <w:t xml:space="preserve">Antwort: Da unser Her Christus spricht </w:t>
      </w:r>
      <w:proofErr w:type="spellStart"/>
      <w:r>
        <w:t>zo</w:t>
      </w:r>
      <w:proofErr w:type="spellEnd"/>
      <w:r>
        <w:t xml:space="preserve"> Petro: Ich </w:t>
      </w:r>
      <w:proofErr w:type="spellStart"/>
      <w:r>
        <w:t>wil</w:t>
      </w:r>
      <w:proofErr w:type="spellEnd"/>
      <w:r>
        <w:t xml:space="preserve"> dir geben die </w:t>
      </w:r>
      <w:proofErr w:type="spellStart"/>
      <w:r>
        <w:t>schlossel</w:t>
      </w:r>
      <w:proofErr w:type="spellEnd"/>
      <w:r>
        <w:t xml:space="preserve"> des </w:t>
      </w:r>
      <w:proofErr w:type="spellStart"/>
      <w:r>
        <w:t>hymelreichs</w:t>
      </w:r>
      <w:proofErr w:type="spellEnd"/>
      <w:r>
        <w:t xml:space="preserve">. Alles was du </w:t>
      </w:r>
      <w:proofErr w:type="spellStart"/>
      <w:r>
        <w:t>auff</w:t>
      </w:r>
      <w:proofErr w:type="spellEnd"/>
      <w:r>
        <w:t xml:space="preserve"> erden </w:t>
      </w:r>
      <w:proofErr w:type="spellStart"/>
      <w:r>
        <w:t>bynden</w:t>
      </w:r>
      <w:proofErr w:type="spellEnd"/>
      <w:r>
        <w:t xml:space="preserve"> wirst, </w:t>
      </w:r>
      <w:proofErr w:type="spellStart"/>
      <w:r>
        <w:t>sol</w:t>
      </w:r>
      <w:proofErr w:type="spellEnd"/>
      <w:r>
        <w:t xml:space="preserve"> auch </w:t>
      </w:r>
      <w:proofErr w:type="spellStart"/>
      <w:r>
        <w:t>yhm</w:t>
      </w:r>
      <w:proofErr w:type="spellEnd"/>
      <w:r>
        <w:t xml:space="preserve"> </w:t>
      </w:r>
      <w:proofErr w:type="spellStart"/>
      <w:r>
        <w:t>hymel</w:t>
      </w:r>
      <w:proofErr w:type="spellEnd"/>
      <w:r>
        <w:t xml:space="preserve"> gebunden </w:t>
      </w:r>
      <w:proofErr w:type="spellStart"/>
      <w:r>
        <w:t>syn</w:t>
      </w:r>
      <w:proofErr w:type="spellEnd"/>
      <w:r>
        <w:t xml:space="preserve">. Und alles, was du </w:t>
      </w:r>
      <w:proofErr w:type="spellStart"/>
      <w:r>
        <w:t>auff</w:t>
      </w:r>
      <w:proofErr w:type="spellEnd"/>
      <w:r>
        <w:t xml:space="preserve"> erden losen wirst, </w:t>
      </w:r>
      <w:proofErr w:type="spellStart"/>
      <w:r>
        <w:t>sol</w:t>
      </w:r>
      <w:proofErr w:type="spellEnd"/>
      <w:r>
        <w:t xml:space="preserve"> auch </w:t>
      </w:r>
      <w:proofErr w:type="spellStart"/>
      <w:r>
        <w:t>ym</w:t>
      </w:r>
      <w:proofErr w:type="spellEnd"/>
      <w:r>
        <w:t xml:space="preserve"> </w:t>
      </w:r>
      <w:proofErr w:type="spellStart"/>
      <w:r>
        <w:t>hymel</w:t>
      </w:r>
      <w:proofErr w:type="spellEnd"/>
      <w:r>
        <w:t xml:space="preserve"> </w:t>
      </w:r>
      <w:proofErr w:type="spellStart"/>
      <w:r>
        <w:t>loß</w:t>
      </w:r>
      <w:proofErr w:type="spellEnd"/>
      <w:r>
        <w:t xml:space="preserve"> seyn. Und auch darnach </w:t>
      </w:r>
      <w:proofErr w:type="spellStart"/>
      <w:r>
        <w:t>zo</w:t>
      </w:r>
      <w:proofErr w:type="spellEnd"/>
      <w:r>
        <w:t xml:space="preserve"> den anderen </w:t>
      </w:r>
      <w:proofErr w:type="spellStart"/>
      <w:r>
        <w:t>Apostelen</w:t>
      </w:r>
      <w:proofErr w:type="spellEnd"/>
      <w:r>
        <w:t xml:space="preserve">: </w:t>
      </w:r>
      <w:proofErr w:type="spellStart"/>
      <w:r>
        <w:t>Nympt</w:t>
      </w:r>
      <w:proofErr w:type="spellEnd"/>
      <w:r>
        <w:t xml:space="preserve"> </w:t>
      </w:r>
      <w:proofErr w:type="spellStart"/>
      <w:r>
        <w:t>hyn</w:t>
      </w:r>
      <w:proofErr w:type="spellEnd"/>
      <w:r>
        <w:t xml:space="preserve"> den </w:t>
      </w:r>
      <w:proofErr w:type="spellStart"/>
      <w:r>
        <w:t>heilgen</w:t>
      </w:r>
      <w:proofErr w:type="spellEnd"/>
      <w:r>
        <w:t xml:space="preserve"> geist; </w:t>
      </w:r>
      <w:proofErr w:type="spellStart"/>
      <w:r>
        <w:t>wilchen</w:t>
      </w:r>
      <w:proofErr w:type="spellEnd"/>
      <w:r>
        <w:t xml:space="preserve"> ihr die </w:t>
      </w:r>
      <w:proofErr w:type="spellStart"/>
      <w:r>
        <w:t>sunde</w:t>
      </w:r>
      <w:proofErr w:type="spellEnd"/>
      <w:r>
        <w:t xml:space="preserve"> erlassen, den </w:t>
      </w:r>
      <w:proofErr w:type="spellStart"/>
      <w:r>
        <w:t>synt</w:t>
      </w:r>
      <w:proofErr w:type="spellEnd"/>
      <w:r>
        <w:t xml:space="preserve"> sie erlassen, und </w:t>
      </w:r>
      <w:proofErr w:type="spellStart"/>
      <w:r>
        <w:t>wilchen</w:t>
      </w:r>
      <w:proofErr w:type="spellEnd"/>
      <w:r>
        <w:t xml:space="preserve"> ihr sie behalten, den </w:t>
      </w:r>
      <w:proofErr w:type="spellStart"/>
      <w:r>
        <w:t>synt</w:t>
      </w:r>
      <w:proofErr w:type="spellEnd"/>
      <w:r>
        <w:t xml:space="preserve"> sie behalten. </w:t>
      </w:r>
    </w:p>
    <w:p w14:paraId="48C4A900" w14:textId="77777777" w:rsidR="002A66D7" w:rsidRDefault="002A66D7" w:rsidP="002A66D7">
      <w:pPr>
        <w:pStyle w:val="StandardWeb"/>
      </w:pPr>
      <w:r>
        <w:rPr>
          <w:rStyle w:val="Fett"/>
        </w:rPr>
        <w:t xml:space="preserve">War </w:t>
      </w:r>
      <w:proofErr w:type="spellStart"/>
      <w:r>
        <w:rPr>
          <w:rStyle w:val="Fett"/>
        </w:rPr>
        <w:t>zo</w:t>
      </w:r>
      <w:proofErr w:type="spellEnd"/>
      <w:r>
        <w:rPr>
          <w:rStyle w:val="Fett"/>
        </w:rPr>
        <w:t xml:space="preserve"> ist die Absolution nütze?</w:t>
      </w:r>
      <w:r>
        <w:br/>
        <w:t xml:space="preserve">Antwort: Sie machet </w:t>
      </w:r>
      <w:proofErr w:type="spellStart"/>
      <w:r>
        <w:t>eyn</w:t>
      </w:r>
      <w:proofErr w:type="spellEnd"/>
      <w:r>
        <w:t xml:space="preserve"> </w:t>
      </w:r>
      <w:proofErr w:type="spellStart"/>
      <w:r>
        <w:t>fridsam</w:t>
      </w:r>
      <w:proofErr w:type="spellEnd"/>
      <w:r>
        <w:t xml:space="preserve"> und </w:t>
      </w:r>
      <w:proofErr w:type="spellStart"/>
      <w:r>
        <w:t>frolich</w:t>
      </w:r>
      <w:proofErr w:type="spellEnd"/>
      <w:r>
        <w:t xml:space="preserve"> </w:t>
      </w:r>
      <w:proofErr w:type="spellStart"/>
      <w:r>
        <w:t>gewyssen</w:t>
      </w:r>
      <w:proofErr w:type="spellEnd"/>
      <w:r>
        <w:t xml:space="preserve">, das wir sonder focht des ewigen </w:t>
      </w:r>
      <w:proofErr w:type="spellStart"/>
      <w:r>
        <w:t>todes</w:t>
      </w:r>
      <w:proofErr w:type="spellEnd"/>
      <w:r>
        <w:t xml:space="preserve"> sicher leben und sterben und uns </w:t>
      </w:r>
      <w:proofErr w:type="spellStart"/>
      <w:r>
        <w:t>fur</w:t>
      </w:r>
      <w:proofErr w:type="spellEnd"/>
      <w:r>
        <w:t xml:space="preserve"> dem strengen </w:t>
      </w:r>
      <w:proofErr w:type="spellStart"/>
      <w:r>
        <w:t>urtel</w:t>
      </w:r>
      <w:proofErr w:type="spellEnd"/>
      <w:r>
        <w:t xml:space="preserve"> </w:t>
      </w:r>
      <w:proofErr w:type="spellStart"/>
      <w:r>
        <w:t>gots</w:t>
      </w:r>
      <w:proofErr w:type="spellEnd"/>
      <w:r>
        <w:t xml:space="preserve"> am </w:t>
      </w:r>
      <w:proofErr w:type="spellStart"/>
      <w:r>
        <w:t>jungsten</w:t>
      </w:r>
      <w:proofErr w:type="spellEnd"/>
      <w:r>
        <w:t xml:space="preserve"> tage nicht </w:t>
      </w:r>
      <w:proofErr w:type="spellStart"/>
      <w:r>
        <w:t>durffen</w:t>
      </w:r>
      <w:proofErr w:type="spellEnd"/>
      <w:r>
        <w:t xml:space="preserve"> entsetzen, </w:t>
      </w:r>
      <w:proofErr w:type="spellStart"/>
      <w:r>
        <w:t>dan</w:t>
      </w:r>
      <w:proofErr w:type="spellEnd"/>
      <w:r>
        <w:t xml:space="preserve"> wer </w:t>
      </w:r>
      <w:proofErr w:type="spellStart"/>
      <w:r>
        <w:t>yn</w:t>
      </w:r>
      <w:proofErr w:type="spellEnd"/>
      <w:r>
        <w:t xml:space="preserve"> </w:t>
      </w:r>
      <w:proofErr w:type="spellStart"/>
      <w:r>
        <w:t>disser</w:t>
      </w:r>
      <w:proofErr w:type="spellEnd"/>
      <w:r>
        <w:t xml:space="preserve"> </w:t>
      </w:r>
      <w:proofErr w:type="spellStart"/>
      <w:r>
        <w:t>welt</w:t>
      </w:r>
      <w:proofErr w:type="spellEnd"/>
      <w:r>
        <w:t xml:space="preserve"> durch </w:t>
      </w:r>
      <w:proofErr w:type="spellStart"/>
      <w:r>
        <w:t>Gotteß</w:t>
      </w:r>
      <w:proofErr w:type="spellEnd"/>
      <w:r>
        <w:t xml:space="preserve"> </w:t>
      </w:r>
      <w:proofErr w:type="spellStart"/>
      <w:r>
        <w:t>urtel</w:t>
      </w:r>
      <w:proofErr w:type="spellEnd"/>
      <w:r>
        <w:t xml:space="preserve"> </w:t>
      </w:r>
      <w:proofErr w:type="spellStart"/>
      <w:r>
        <w:t>aussgeloset</w:t>
      </w:r>
      <w:proofErr w:type="spellEnd"/>
      <w:r>
        <w:t xml:space="preserve"> wird, </w:t>
      </w:r>
      <w:proofErr w:type="spellStart"/>
      <w:r>
        <w:t>widder</w:t>
      </w:r>
      <w:proofErr w:type="spellEnd"/>
      <w:r>
        <w:t xml:space="preserve"> den </w:t>
      </w:r>
      <w:proofErr w:type="spellStart"/>
      <w:r>
        <w:t>wirt</w:t>
      </w:r>
      <w:proofErr w:type="spellEnd"/>
      <w:r>
        <w:t xml:space="preserve"> Gott </w:t>
      </w:r>
      <w:proofErr w:type="spellStart"/>
      <w:r>
        <w:t>yn</w:t>
      </w:r>
      <w:proofErr w:type="spellEnd"/>
      <w:r>
        <w:t xml:space="preserve"> </w:t>
      </w:r>
      <w:proofErr w:type="spellStart"/>
      <w:r>
        <w:t>yener</w:t>
      </w:r>
      <w:proofErr w:type="spellEnd"/>
      <w:r>
        <w:t xml:space="preserve"> </w:t>
      </w:r>
      <w:proofErr w:type="spellStart"/>
      <w:r>
        <w:t>welt</w:t>
      </w:r>
      <w:proofErr w:type="spellEnd"/>
      <w:r>
        <w:t xml:space="preserve"> </w:t>
      </w:r>
      <w:proofErr w:type="spellStart"/>
      <w:r>
        <w:t>wyder</w:t>
      </w:r>
      <w:proofErr w:type="spellEnd"/>
      <w:r>
        <w:t xml:space="preserve"> </w:t>
      </w:r>
      <w:proofErr w:type="spellStart"/>
      <w:r>
        <w:t>keyne</w:t>
      </w:r>
      <w:proofErr w:type="spellEnd"/>
      <w:r>
        <w:t xml:space="preserve"> </w:t>
      </w:r>
      <w:proofErr w:type="spellStart"/>
      <w:r>
        <w:t>clage</w:t>
      </w:r>
      <w:proofErr w:type="spellEnd"/>
      <w:r>
        <w:t xml:space="preserve"> oder urteil gehen lassen. </w:t>
      </w:r>
    </w:p>
    <w:p w14:paraId="3B944D87" w14:textId="77777777" w:rsidR="002A66D7" w:rsidRDefault="002A66D7" w:rsidP="002A66D7">
      <w:pPr>
        <w:pStyle w:val="StandardWeb"/>
      </w:pPr>
      <w:r>
        <w:rPr>
          <w:rStyle w:val="Fett"/>
        </w:rPr>
        <w:t xml:space="preserve">War </w:t>
      </w:r>
      <w:proofErr w:type="spellStart"/>
      <w:r>
        <w:rPr>
          <w:rStyle w:val="Fett"/>
        </w:rPr>
        <w:t>stehets</w:t>
      </w:r>
      <w:proofErr w:type="spellEnd"/>
      <w:r>
        <w:rPr>
          <w:rStyle w:val="Fett"/>
        </w:rPr>
        <w:t xml:space="preserve"> </w:t>
      </w:r>
      <w:proofErr w:type="spellStart"/>
      <w:r>
        <w:rPr>
          <w:rStyle w:val="Fett"/>
        </w:rPr>
        <w:t>gescrieben</w:t>
      </w:r>
      <w:proofErr w:type="spellEnd"/>
      <w:r>
        <w:rPr>
          <w:rStyle w:val="Fett"/>
        </w:rPr>
        <w:t>?</w:t>
      </w:r>
      <w:r>
        <w:br/>
        <w:t xml:space="preserve">Antwort: Da unser Herr Christus spricht Joh. 5. Warlich, </w:t>
      </w:r>
      <w:proofErr w:type="spellStart"/>
      <w:r>
        <w:t>warlich</w:t>
      </w:r>
      <w:proofErr w:type="spellEnd"/>
      <w:r>
        <w:t xml:space="preserve"> sage ich euch, wer </w:t>
      </w:r>
      <w:proofErr w:type="spellStart"/>
      <w:r>
        <w:t>meyn</w:t>
      </w:r>
      <w:proofErr w:type="spellEnd"/>
      <w:r>
        <w:t xml:space="preserve"> </w:t>
      </w:r>
      <w:proofErr w:type="spellStart"/>
      <w:r>
        <w:t>wort</w:t>
      </w:r>
      <w:proofErr w:type="spellEnd"/>
      <w:r>
        <w:t xml:space="preserve"> </w:t>
      </w:r>
      <w:proofErr w:type="spellStart"/>
      <w:r>
        <w:t>hort</w:t>
      </w:r>
      <w:proofErr w:type="spellEnd"/>
      <w:r>
        <w:t xml:space="preserve"> und </w:t>
      </w:r>
      <w:proofErr w:type="spellStart"/>
      <w:r>
        <w:t>gleubet</w:t>
      </w:r>
      <w:proofErr w:type="spellEnd"/>
      <w:r>
        <w:t xml:space="preserve"> dem, der mich </w:t>
      </w:r>
      <w:proofErr w:type="spellStart"/>
      <w:r>
        <w:t>gesant</w:t>
      </w:r>
      <w:proofErr w:type="spellEnd"/>
      <w:r>
        <w:t xml:space="preserve"> hat, der hat das ewige leben und </w:t>
      </w:r>
      <w:proofErr w:type="spellStart"/>
      <w:r>
        <w:t>kompt</w:t>
      </w:r>
      <w:proofErr w:type="spellEnd"/>
      <w:r>
        <w:t xml:space="preserve"> </w:t>
      </w:r>
      <w:proofErr w:type="spellStart"/>
      <w:r>
        <w:t>nycht</w:t>
      </w:r>
      <w:proofErr w:type="spellEnd"/>
      <w:r>
        <w:t xml:space="preserve"> </w:t>
      </w:r>
      <w:proofErr w:type="spellStart"/>
      <w:r>
        <w:t>yns</w:t>
      </w:r>
      <w:proofErr w:type="spellEnd"/>
      <w:r>
        <w:t xml:space="preserve"> </w:t>
      </w:r>
      <w:proofErr w:type="spellStart"/>
      <w:r>
        <w:t>gericht</w:t>
      </w:r>
      <w:proofErr w:type="spellEnd"/>
      <w:r>
        <w:t xml:space="preserve">, sondern er ist vom </w:t>
      </w:r>
      <w:proofErr w:type="spellStart"/>
      <w:r>
        <w:t>tod</w:t>
      </w:r>
      <w:proofErr w:type="spellEnd"/>
      <w:r>
        <w:t xml:space="preserve"> zum leben </w:t>
      </w:r>
      <w:proofErr w:type="spellStart"/>
      <w:r>
        <w:t>hyndurch</w:t>
      </w:r>
      <w:proofErr w:type="spellEnd"/>
      <w:r>
        <w:t xml:space="preserve"> gedrungen. Und S. Paul </w:t>
      </w:r>
      <w:proofErr w:type="spellStart"/>
      <w:r>
        <w:t>zun</w:t>
      </w:r>
      <w:proofErr w:type="spellEnd"/>
      <w:r>
        <w:t xml:space="preserve"> Rom. 5. Nu wir gerecht </w:t>
      </w:r>
      <w:proofErr w:type="spellStart"/>
      <w:r>
        <w:t>synt</w:t>
      </w:r>
      <w:proofErr w:type="spellEnd"/>
      <w:r>
        <w:t xml:space="preserve"> worden durch den glauben, so haben wir </w:t>
      </w:r>
      <w:proofErr w:type="spellStart"/>
      <w:r>
        <w:t>frid</w:t>
      </w:r>
      <w:proofErr w:type="spellEnd"/>
      <w:r>
        <w:t xml:space="preserve"> </w:t>
      </w:r>
      <w:proofErr w:type="spellStart"/>
      <w:r>
        <w:t>myt</w:t>
      </w:r>
      <w:proofErr w:type="spellEnd"/>
      <w:r>
        <w:t xml:space="preserve"> </w:t>
      </w:r>
      <w:proofErr w:type="spellStart"/>
      <w:r>
        <w:t>Got</w:t>
      </w:r>
      <w:proofErr w:type="spellEnd"/>
      <w:r>
        <w:t xml:space="preserve"> durch Jesum Christum, unsern </w:t>
      </w:r>
      <w:proofErr w:type="spellStart"/>
      <w:r>
        <w:t>Heren</w:t>
      </w:r>
      <w:proofErr w:type="spellEnd"/>
      <w:r>
        <w:t xml:space="preserve">. </w:t>
      </w:r>
    </w:p>
    <w:p w14:paraId="436EF66E" w14:textId="77777777" w:rsidR="002A66D7" w:rsidRDefault="002A66D7" w:rsidP="002A66D7">
      <w:pPr>
        <w:pStyle w:val="StandardWeb"/>
      </w:pPr>
      <w:r>
        <w:rPr>
          <w:rStyle w:val="Fett"/>
        </w:rPr>
        <w:t xml:space="preserve">Wer loset </w:t>
      </w:r>
      <w:proofErr w:type="spellStart"/>
      <w:r>
        <w:rPr>
          <w:rStyle w:val="Fett"/>
        </w:rPr>
        <w:t>auff</w:t>
      </w:r>
      <w:proofErr w:type="spellEnd"/>
      <w:r>
        <w:rPr>
          <w:rStyle w:val="Fett"/>
        </w:rPr>
        <w:t xml:space="preserve"> von den </w:t>
      </w:r>
      <w:proofErr w:type="spellStart"/>
      <w:r>
        <w:rPr>
          <w:rStyle w:val="Fett"/>
        </w:rPr>
        <w:t>sunden</w:t>
      </w:r>
      <w:proofErr w:type="spellEnd"/>
      <w:r>
        <w:rPr>
          <w:rStyle w:val="Fett"/>
        </w:rPr>
        <w:t xml:space="preserve">, </w:t>
      </w:r>
      <w:proofErr w:type="spellStart"/>
      <w:r>
        <w:rPr>
          <w:rStyle w:val="Fett"/>
        </w:rPr>
        <w:t>deweil</w:t>
      </w:r>
      <w:proofErr w:type="spellEnd"/>
      <w:r>
        <w:rPr>
          <w:rStyle w:val="Fett"/>
        </w:rPr>
        <w:t xml:space="preserve"> </w:t>
      </w:r>
      <w:proofErr w:type="spellStart"/>
      <w:r>
        <w:rPr>
          <w:rStyle w:val="Fett"/>
        </w:rPr>
        <w:t>petrus</w:t>
      </w:r>
      <w:proofErr w:type="spellEnd"/>
      <w:r>
        <w:rPr>
          <w:rStyle w:val="Fett"/>
        </w:rPr>
        <w:t xml:space="preserve"> und die </w:t>
      </w:r>
      <w:proofErr w:type="spellStart"/>
      <w:r>
        <w:rPr>
          <w:rStyle w:val="Fett"/>
        </w:rPr>
        <w:t>apostelen</w:t>
      </w:r>
      <w:proofErr w:type="spellEnd"/>
      <w:r>
        <w:rPr>
          <w:rStyle w:val="Fett"/>
        </w:rPr>
        <w:t xml:space="preserve"> lange gestorben </w:t>
      </w:r>
      <w:proofErr w:type="spellStart"/>
      <w:r>
        <w:rPr>
          <w:rStyle w:val="Fett"/>
        </w:rPr>
        <w:t>synt</w:t>
      </w:r>
      <w:proofErr w:type="spellEnd"/>
      <w:r>
        <w:rPr>
          <w:rStyle w:val="Fett"/>
        </w:rPr>
        <w:t>?</w:t>
      </w:r>
      <w:r>
        <w:br/>
        <w:t xml:space="preserve">Antwort: Petrus und die </w:t>
      </w:r>
      <w:proofErr w:type="spellStart"/>
      <w:r>
        <w:t>apostelen</w:t>
      </w:r>
      <w:proofErr w:type="spellEnd"/>
      <w:r>
        <w:t xml:space="preserve"> </w:t>
      </w:r>
      <w:proofErr w:type="spellStart"/>
      <w:r>
        <w:t>synt</w:t>
      </w:r>
      <w:proofErr w:type="spellEnd"/>
      <w:r>
        <w:t xml:space="preserve"> zwar </w:t>
      </w:r>
      <w:proofErr w:type="spellStart"/>
      <w:r>
        <w:t>auff</w:t>
      </w:r>
      <w:proofErr w:type="spellEnd"/>
      <w:r>
        <w:t xml:space="preserve"> erden </w:t>
      </w:r>
      <w:proofErr w:type="spellStart"/>
      <w:r>
        <w:t>nycht</w:t>
      </w:r>
      <w:proofErr w:type="spellEnd"/>
      <w:r>
        <w:t xml:space="preserve"> mehr, aber die </w:t>
      </w:r>
      <w:proofErr w:type="spellStart"/>
      <w:r>
        <w:t>schlüssel</w:t>
      </w:r>
      <w:proofErr w:type="spellEnd"/>
      <w:r>
        <w:t xml:space="preserve"> des </w:t>
      </w:r>
      <w:proofErr w:type="spellStart"/>
      <w:r>
        <w:t>hymelreichß</w:t>
      </w:r>
      <w:proofErr w:type="spellEnd"/>
      <w:r>
        <w:t xml:space="preserve"> </w:t>
      </w:r>
      <w:proofErr w:type="spellStart"/>
      <w:r>
        <w:t>synt</w:t>
      </w:r>
      <w:proofErr w:type="spellEnd"/>
      <w:r>
        <w:t xml:space="preserve"> noch </w:t>
      </w:r>
      <w:proofErr w:type="spellStart"/>
      <w:r>
        <w:t>auff</w:t>
      </w:r>
      <w:proofErr w:type="spellEnd"/>
      <w:r>
        <w:t xml:space="preserve"> erden. Dan wo der </w:t>
      </w:r>
      <w:proofErr w:type="spellStart"/>
      <w:r>
        <w:t>pfortener</w:t>
      </w:r>
      <w:proofErr w:type="spellEnd"/>
      <w:r>
        <w:t xml:space="preserve"> stirbet, so </w:t>
      </w:r>
      <w:proofErr w:type="spellStart"/>
      <w:r>
        <w:t>behelt</w:t>
      </w:r>
      <w:proofErr w:type="spellEnd"/>
      <w:r>
        <w:t xml:space="preserve"> dennoch die Stad die Schlüssel und </w:t>
      </w:r>
      <w:proofErr w:type="spellStart"/>
      <w:r>
        <w:t>befilt</w:t>
      </w:r>
      <w:proofErr w:type="spellEnd"/>
      <w:r>
        <w:t xml:space="preserve"> sey </w:t>
      </w:r>
      <w:proofErr w:type="spellStart"/>
      <w:r>
        <w:t>eynem</w:t>
      </w:r>
      <w:proofErr w:type="spellEnd"/>
      <w:r>
        <w:t xml:space="preserve"> anderen. Also </w:t>
      </w:r>
      <w:proofErr w:type="spellStart"/>
      <w:r>
        <w:t>befilt</w:t>
      </w:r>
      <w:proofErr w:type="spellEnd"/>
      <w:r>
        <w:t xml:space="preserve"> </w:t>
      </w:r>
      <w:proofErr w:type="spellStart"/>
      <w:r>
        <w:t>Got</w:t>
      </w:r>
      <w:proofErr w:type="spellEnd"/>
      <w:r>
        <w:t xml:space="preserve"> und die </w:t>
      </w:r>
      <w:proofErr w:type="spellStart"/>
      <w:r>
        <w:t>heylige</w:t>
      </w:r>
      <w:proofErr w:type="spellEnd"/>
      <w:r>
        <w:t xml:space="preserve"> Christenheit die </w:t>
      </w:r>
      <w:proofErr w:type="spellStart"/>
      <w:r>
        <w:t>schlüssel</w:t>
      </w:r>
      <w:proofErr w:type="spellEnd"/>
      <w:r>
        <w:t xml:space="preserve"> des </w:t>
      </w:r>
      <w:proofErr w:type="spellStart"/>
      <w:r>
        <w:t>hymelreichs</w:t>
      </w:r>
      <w:proofErr w:type="spellEnd"/>
      <w:r>
        <w:t xml:space="preserve"> allen, so </w:t>
      </w:r>
      <w:proofErr w:type="spellStart"/>
      <w:r>
        <w:t>myt</w:t>
      </w:r>
      <w:proofErr w:type="spellEnd"/>
      <w:r>
        <w:t xml:space="preserve"> dem </w:t>
      </w:r>
      <w:proofErr w:type="spellStart"/>
      <w:r>
        <w:t>Euangelio</w:t>
      </w:r>
      <w:proofErr w:type="spellEnd"/>
      <w:r>
        <w:t xml:space="preserve"> das reich </w:t>
      </w:r>
      <w:proofErr w:type="spellStart"/>
      <w:r>
        <w:t>Gots</w:t>
      </w:r>
      <w:proofErr w:type="spellEnd"/>
      <w:r>
        <w:t xml:space="preserve"> </w:t>
      </w:r>
      <w:proofErr w:type="spellStart"/>
      <w:r>
        <w:t>helffen</w:t>
      </w:r>
      <w:proofErr w:type="spellEnd"/>
      <w:r>
        <w:t xml:space="preserve"> </w:t>
      </w:r>
      <w:proofErr w:type="spellStart"/>
      <w:r>
        <w:t>bawen</w:t>
      </w:r>
      <w:proofErr w:type="spellEnd"/>
      <w:r>
        <w:t xml:space="preserve"> und </w:t>
      </w:r>
      <w:proofErr w:type="spellStart"/>
      <w:r>
        <w:t>zo</w:t>
      </w:r>
      <w:proofErr w:type="spellEnd"/>
      <w:r>
        <w:t xml:space="preserve"> demselbigen </w:t>
      </w:r>
      <w:proofErr w:type="spellStart"/>
      <w:r>
        <w:t>ampt</w:t>
      </w:r>
      <w:proofErr w:type="spellEnd"/>
      <w:r>
        <w:t xml:space="preserve"> recht und redlich </w:t>
      </w:r>
      <w:proofErr w:type="spellStart"/>
      <w:r>
        <w:t>synt</w:t>
      </w:r>
      <w:proofErr w:type="spellEnd"/>
      <w:r>
        <w:t xml:space="preserve"> </w:t>
      </w:r>
      <w:proofErr w:type="spellStart"/>
      <w:r>
        <w:t>beruffen</w:t>
      </w:r>
      <w:proofErr w:type="spellEnd"/>
      <w:r>
        <w:t xml:space="preserve">. </w:t>
      </w:r>
    </w:p>
    <w:p w14:paraId="12F0B141" w14:textId="77777777" w:rsidR="002A66D7" w:rsidRDefault="002A66D7" w:rsidP="002A66D7">
      <w:pPr>
        <w:pStyle w:val="StandardWeb"/>
      </w:pPr>
      <w:r>
        <w:rPr>
          <w:rStyle w:val="Fett"/>
        </w:rPr>
        <w:t>War stehet das beschrieben?</w:t>
      </w:r>
      <w:r>
        <w:br/>
        <w:t xml:space="preserve">Antwort: Da unser her Christus sagt </w:t>
      </w:r>
      <w:proofErr w:type="spellStart"/>
      <w:r>
        <w:t>zo</w:t>
      </w:r>
      <w:proofErr w:type="spellEnd"/>
      <w:r>
        <w:t xml:space="preserve"> </w:t>
      </w:r>
      <w:proofErr w:type="spellStart"/>
      <w:r>
        <w:t>synen</w:t>
      </w:r>
      <w:proofErr w:type="spellEnd"/>
      <w:r>
        <w:t xml:space="preserve"> </w:t>
      </w:r>
      <w:proofErr w:type="spellStart"/>
      <w:r>
        <w:t>yungeren</w:t>
      </w:r>
      <w:proofErr w:type="spellEnd"/>
      <w:r>
        <w:t xml:space="preserve"> </w:t>
      </w:r>
      <w:proofErr w:type="spellStart"/>
      <w:r>
        <w:t>luce</w:t>
      </w:r>
      <w:proofErr w:type="spellEnd"/>
      <w:r>
        <w:t xml:space="preserve"> 24, das man in </w:t>
      </w:r>
      <w:proofErr w:type="spellStart"/>
      <w:r>
        <w:t>synem</w:t>
      </w:r>
      <w:proofErr w:type="spellEnd"/>
      <w:r>
        <w:t xml:space="preserve"> </w:t>
      </w:r>
      <w:proofErr w:type="spellStart"/>
      <w:r>
        <w:t>namen</w:t>
      </w:r>
      <w:proofErr w:type="spellEnd"/>
      <w:r>
        <w:t xml:space="preserve"> </w:t>
      </w:r>
      <w:proofErr w:type="spellStart"/>
      <w:r>
        <w:t>vergebüng</w:t>
      </w:r>
      <w:proofErr w:type="spellEnd"/>
      <w:r>
        <w:t xml:space="preserve"> der </w:t>
      </w:r>
      <w:proofErr w:type="spellStart"/>
      <w:r>
        <w:t>sünde</w:t>
      </w:r>
      <w:proofErr w:type="spellEnd"/>
      <w:r>
        <w:t xml:space="preserve"> </w:t>
      </w:r>
      <w:proofErr w:type="spellStart"/>
      <w:r>
        <w:t>solte</w:t>
      </w:r>
      <w:proofErr w:type="spellEnd"/>
      <w:r>
        <w:t xml:space="preserve"> predigen </w:t>
      </w:r>
      <w:proofErr w:type="spellStart"/>
      <w:r>
        <w:t>unther</w:t>
      </w:r>
      <w:proofErr w:type="spellEnd"/>
      <w:r>
        <w:t xml:space="preserve"> allen </w:t>
      </w:r>
      <w:proofErr w:type="spellStart"/>
      <w:r>
        <w:t>volckeren</w:t>
      </w:r>
      <w:proofErr w:type="spellEnd"/>
      <w:r>
        <w:t xml:space="preserve">. Nu aber </w:t>
      </w:r>
      <w:proofErr w:type="spellStart"/>
      <w:r>
        <w:t>petrus</w:t>
      </w:r>
      <w:proofErr w:type="spellEnd"/>
      <w:r>
        <w:t xml:space="preserve"> und die anderen </w:t>
      </w:r>
      <w:proofErr w:type="spellStart"/>
      <w:r>
        <w:t>Apostelen</w:t>
      </w:r>
      <w:proofErr w:type="spellEnd"/>
      <w:r>
        <w:t xml:space="preserve"> nicht </w:t>
      </w:r>
      <w:proofErr w:type="spellStart"/>
      <w:r>
        <w:t>unther</w:t>
      </w:r>
      <w:proofErr w:type="spellEnd"/>
      <w:r>
        <w:t xml:space="preserve"> alle </w:t>
      </w:r>
      <w:proofErr w:type="spellStart"/>
      <w:r>
        <w:t>volcker</w:t>
      </w:r>
      <w:proofErr w:type="spellEnd"/>
      <w:r>
        <w:t xml:space="preserve"> </w:t>
      </w:r>
      <w:proofErr w:type="spellStart"/>
      <w:r>
        <w:t>komen</w:t>
      </w:r>
      <w:proofErr w:type="spellEnd"/>
      <w:r>
        <w:t xml:space="preserve"> </w:t>
      </w:r>
      <w:proofErr w:type="spellStart"/>
      <w:r>
        <w:t>synt</w:t>
      </w:r>
      <w:proofErr w:type="spellEnd"/>
      <w:r>
        <w:t xml:space="preserve">, so müssen auch noch andere </w:t>
      </w:r>
      <w:proofErr w:type="spellStart"/>
      <w:r>
        <w:t>diener</w:t>
      </w:r>
      <w:proofErr w:type="spellEnd"/>
      <w:r>
        <w:t xml:space="preserve"> </w:t>
      </w:r>
      <w:proofErr w:type="spellStart"/>
      <w:r>
        <w:t>uber</w:t>
      </w:r>
      <w:proofErr w:type="spellEnd"/>
      <w:r>
        <w:t xml:space="preserve"> die </w:t>
      </w:r>
      <w:proofErr w:type="spellStart"/>
      <w:r>
        <w:t>schlussel</w:t>
      </w:r>
      <w:proofErr w:type="spellEnd"/>
      <w:r>
        <w:t xml:space="preserve"> </w:t>
      </w:r>
      <w:proofErr w:type="spellStart"/>
      <w:r>
        <w:t>befellen</w:t>
      </w:r>
      <w:proofErr w:type="spellEnd"/>
      <w:r>
        <w:t xml:space="preserve"> und </w:t>
      </w:r>
      <w:proofErr w:type="spellStart"/>
      <w:r>
        <w:t>gewalt</w:t>
      </w:r>
      <w:proofErr w:type="spellEnd"/>
      <w:r>
        <w:t xml:space="preserve"> haben. </w:t>
      </w:r>
      <w:proofErr w:type="spellStart"/>
      <w:r>
        <w:t>Darumb</w:t>
      </w:r>
      <w:proofErr w:type="spellEnd"/>
      <w:r>
        <w:t xml:space="preserve"> sagt S. Paulus 1 Cor. 4: </w:t>
      </w:r>
      <w:proofErr w:type="spellStart"/>
      <w:r>
        <w:t>Dafur</w:t>
      </w:r>
      <w:proofErr w:type="spellEnd"/>
      <w:r>
        <w:t xml:space="preserve"> halte uns </w:t>
      </w:r>
      <w:proofErr w:type="spellStart"/>
      <w:r>
        <w:t>iderman</w:t>
      </w:r>
      <w:proofErr w:type="spellEnd"/>
      <w:r>
        <w:t xml:space="preserve">, nemlich für Christus </w:t>
      </w:r>
      <w:proofErr w:type="spellStart"/>
      <w:r>
        <w:t>diener</w:t>
      </w:r>
      <w:proofErr w:type="spellEnd"/>
      <w:r>
        <w:t xml:space="preserve"> und </w:t>
      </w:r>
      <w:proofErr w:type="spellStart"/>
      <w:r>
        <w:t>haußhalter</w:t>
      </w:r>
      <w:proofErr w:type="spellEnd"/>
      <w:r>
        <w:t xml:space="preserve"> über </w:t>
      </w:r>
      <w:proofErr w:type="spellStart"/>
      <w:r>
        <w:t>Gotß</w:t>
      </w:r>
      <w:proofErr w:type="spellEnd"/>
      <w:r>
        <w:t xml:space="preserve"> </w:t>
      </w:r>
      <w:proofErr w:type="spellStart"/>
      <w:r>
        <w:t>geheymnyß</w:t>
      </w:r>
      <w:proofErr w:type="spellEnd"/>
      <w:r>
        <w:t xml:space="preserve">. </w:t>
      </w:r>
    </w:p>
    <w:p w14:paraId="36CCD58B" w14:textId="77777777" w:rsidR="002A66D7" w:rsidRDefault="002A66D7" w:rsidP="002A66D7">
      <w:pPr>
        <w:pStyle w:val="StandardWeb"/>
      </w:pPr>
      <w:r>
        <w:rPr>
          <w:rStyle w:val="Fett"/>
        </w:rPr>
        <w:t xml:space="preserve">Wodurch </w:t>
      </w:r>
      <w:proofErr w:type="spellStart"/>
      <w:r>
        <w:rPr>
          <w:rStyle w:val="Fett"/>
        </w:rPr>
        <w:t>wyrt</w:t>
      </w:r>
      <w:proofErr w:type="spellEnd"/>
      <w:r>
        <w:rPr>
          <w:rStyle w:val="Fett"/>
        </w:rPr>
        <w:t xml:space="preserve"> man </w:t>
      </w:r>
      <w:proofErr w:type="spellStart"/>
      <w:r>
        <w:rPr>
          <w:rStyle w:val="Fett"/>
        </w:rPr>
        <w:t>gewyß</w:t>
      </w:r>
      <w:proofErr w:type="spellEnd"/>
      <w:r>
        <w:rPr>
          <w:rStyle w:val="Fett"/>
        </w:rPr>
        <w:t xml:space="preserve">, ob </w:t>
      </w:r>
      <w:proofErr w:type="spellStart"/>
      <w:r>
        <w:rPr>
          <w:rStyle w:val="Fett"/>
        </w:rPr>
        <w:t>eyner</w:t>
      </w:r>
      <w:proofErr w:type="spellEnd"/>
      <w:r>
        <w:rPr>
          <w:rStyle w:val="Fett"/>
        </w:rPr>
        <w:t xml:space="preserve"> </w:t>
      </w:r>
      <w:proofErr w:type="spellStart"/>
      <w:r>
        <w:rPr>
          <w:rStyle w:val="Fett"/>
        </w:rPr>
        <w:t>myt</w:t>
      </w:r>
      <w:proofErr w:type="spellEnd"/>
      <w:r>
        <w:rPr>
          <w:rStyle w:val="Fett"/>
        </w:rPr>
        <w:t xml:space="preserve"> rechte oder unrecht </w:t>
      </w:r>
      <w:proofErr w:type="spellStart"/>
      <w:r>
        <w:rPr>
          <w:rStyle w:val="Fett"/>
        </w:rPr>
        <w:t>ausgeloset</w:t>
      </w:r>
      <w:proofErr w:type="spellEnd"/>
      <w:r>
        <w:rPr>
          <w:rStyle w:val="Fett"/>
        </w:rPr>
        <w:t xml:space="preserve"> sey?</w:t>
      </w:r>
      <w:r>
        <w:br/>
        <w:t xml:space="preserve">Antwort: Wan der </w:t>
      </w:r>
      <w:proofErr w:type="spellStart"/>
      <w:r>
        <w:t>diener</w:t>
      </w:r>
      <w:proofErr w:type="spellEnd"/>
      <w:r>
        <w:t xml:space="preserve"> </w:t>
      </w:r>
      <w:proofErr w:type="spellStart"/>
      <w:r>
        <w:t>auffloset</w:t>
      </w:r>
      <w:proofErr w:type="spellEnd"/>
      <w:r>
        <w:t xml:space="preserve">, da </w:t>
      </w:r>
      <w:proofErr w:type="spellStart"/>
      <w:r>
        <w:t>Gots</w:t>
      </w:r>
      <w:proofErr w:type="spellEnd"/>
      <w:r>
        <w:t xml:space="preserve"> </w:t>
      </w:r>
      <w:proofErr w:type="spellStart"/>
      <w:r>
        <w:t>wort</w:t>
      </w:r>
      <w:proofErr w:type="spellEnd"/>
      <w:r>
        <w:t xml:space="preserve"> </w:t>
      </w:r>
      <w:proofErr w:type="spellStart"/>
      <w:r>
        <w:t>auffloset</w:t>
      </w:r>
      <w:proofErr w:type="spellEnd"/>
      <w:r>
        <w:t xml:space="preserve">, da ist </w:t>
      </w:r>
      <w:proofErr w:type="spellStart"/>
      <w:r>
        <w:t>eyner</w:t>
      </w:r>
      <w:proofErr w:type="spellEnd"/>
      <w:r>
        <w:t xml:space="preserve"> </w:t>
      </w:r>
      <w:proofErr w:type="spellStart"/>
      <w:r>
        <w:t>myt</w:t>
      </w:r>
      <w:proofErr w:type="spellEnd"/>
      <w:r>
        <w:t xml:space="preserve"> recht </w:t>
      </w:r>
      <w:proofErr w:type="spellStart"/>
      <w:r>
        <w:t>auffgeloset</w:t>
      </w:r>
      <w:proofErr w:type="spellEnd"/>
      <w:r>
        <w:t xml:space="preserve">. Wo er aber </w:t>
      </w:r>
      <w:proofErr w:type="spellStart"/>
      <w:r>
        <w:t>aufloset</w:t>
      </w:r>
      <w:proofErr w:type="spellEnd"/>
      <w:r>
        <w:t xml:space="preserve">, da </w:t>
      </w:r>
      <w:proofErr w:type="spellStart"/>
      <w:r>
        <w:t>Gots</w:t>
      </w:r>
      <w:proofErr w:type="spellEnd"/>
      <w:r>
        <w:t xml:space="preserve"> </w:t>
      </w:r>
      <w:proofErr w:type="spellStart"/>
      <w:r>
        <w:t>wort</w:t>
      </w:r>
      <w:proofErr w:type="spellEnd"/>
      <w:r>
        <w:t xml:space="preserve"> </w:t>
      </w:r>
      <w:proofErr w:type="spellStart"/>
      <w:r>
        <w:t>byndet</w:t>
      </w:r>
      <w:proofErr w:type="spellEnd"/>
      <w:r>
        <w:t xml:space="preserve">, so ist </w:t>
      </w:r>
      <w:proofErr w:type="spellStart"/>
      <w:r>
        <w:t>eyner</w:t>
      </w:r>
      <w:proofErr w:type="spellEnd"/>
      <w:r>
        <w:t xml:space="preserve"> mit unrecht </w:t>
      </w:r>
      <w:proofErr w:type="spellStart"/>
      <w:r>
        <w:t>auffgeloset</w:t>
      </w:r>
      <w:proofErr w:type="spellEnd"/>
      <w:r>
        <w:t xml:space="preserve">. </w:t>
      </w:r>
    </w:p>
    <w:p w14:paraId="6B29018C" w14:textId="77777777" w:rsidR="002A66D7" w:rsidRDefault="002A66D7" w:rsidP="002A66D7">
      <w:pPr>
        <w:pStyle w:val="StandardWeb"/>
      </w:pPr>
      <w:r>
        <w:rPr>
          <w:rStyle w:val="Fett"/>
        </w:rPr>
        <w:t xml:space="preserve">Wo loset Gottes </w:t>
      </w:r>
      <w:proofErr w:type="spellStart"/>
      <w:r>
        <w:rPr>
          <w:rStyle w:val="Fett"/>
        </w:rPr>
        <w:t>wort</w:t>
      </w:r>
      <w:proofErr w:type="spellEnd"/>
      <w:r>
        <w:rPr>
          <w:rStyle w:val="Fett"/>
        </w:rPr>
        <w:t xml:space="preserve"> </w:t>
      </w:r>
      <w:proofErr w:type="spellStart"/>
      <w:r>
        <w:rPr>
          <w:rStyle w:val="Fett"/>
        </w:rPr>
        <w:t>odder</w:t>
      </w:r>
      <w:proofErr w:type="spellEnd"/>
      <w:r>
        <w:rPr>
          <w:rStyle w:val="Fett"/>
        </w:rPr>
        <w:t xml:space="preserve"> </w:t>
      </w:r>
      <w:proofErr w:type="spellStart"/>
      <w:r>
        <w:rPr>
          <w:rStyle w:val="Fett"/>
        </w:rPr>
        <w:t>byndet</w:t>
      </w:r>
      <w:proofErr w:type="spellEnd"/>
      <w:r>
        <w:rPr>
          <w:rStyle w:val="Fett"/>
        </w:rPr>
        <w:t>?</w:t>
      </w:r>
      <w:r>
        <w:br/>
        <w:t xml:space="preserve">Antwort: Da die </w:t>
      </w:r>
      <w:proofErr w:type="spellStart"/>
      <w:r>
        <w:t>sünde</w:t>
      </w:r>
      <w:proofErr w:type="spellEnd"/>
      <w:r>
        <w:t xml:space="preserve"> </w:t>
      </w:r>
      <w:proofErr w:type="spellStart"/>
      <w:r>
        <w:t>erkant</w:t>
      </w:r>
      <w:proofErr w:type="spellEnd"/>
      <w:r>
        <w:t xml:space="preserve"> und Christus durch den glauben </w:t>
      </w:r>
      <w:proofErr w:type="spellStart"/>
      <w:r>
        <w:t>auffgenomen</w:t>
      </w:r>
      <w:proofErr w:type="spellEnd"/>
      <w:r>
        <w:t xml:space="preserve"> </w:t>
      </w:r>
      <w:proofErr w:type="spellStart"/>
      <w:r>
        <w:t>wirt</w:t>
      </w:r>
      <w:proofErr w:type="spellEnd"/>
      <w:r>
        <w:t xml:space="preserve">, da loset Gottes </w:t>
      </w:r>
      <w:proofErr w:type="spellStart"/>
      <w:r>
        <w:t>wort</w:t>
      </w:r>
      <w:proofErr w:type="spellEnd"/>
      <w:r>
        <w:t xml:space="preserve">. Wo aber das nicht </w:t>
      </w:r>
      <w:proofErr w:type="spellStart"/>
      <w:r>
        <w:t>geschicht</w:t>
      </w:r>
      <w:proofErr w:type="spellEnd"/>
      <w:r>
        <w:t xml:space="preserve">, da </w:t>
      </w:r>
      <w:proofErr w:type="spellStart"/>
      <w:r>
        <w:t>byndet</w:t>
      </w:r>
      <w:proofErr w:type="spellEnd"/>
      <w:r>
        <w:t xml:space="preserve"> </w:t>
      </w:r>
      <w:proofErr w:type="spellStart"/>
      <w:r>
        <w:t>gots</w:t>
      </w:r>
      <w:proofErr w:type="spellEnd"/>
      <w:r>
        <w:t xml:space="preserve"> </w:t>
      </w:r>
      <w:proofErr w:type="spellStart"/>
      <w:r>
        <w:t>wort</w:t>
      </w:r>
      <w:proofErr w:type="spellEnd"/>
      <w:r>
        <w:t xml:space="preserve">. </w:t>
      </w:r>
    </w:p>
    <w:p w14:paraId="1F2D3FB6" w14:textId="77777777" w:rsidR="002A66D7" w:rsidRDefault="002A66D7" w:rsidP="002A66D7">
      <w:pPr>
        <w:pStyle w:val="StandardWeb"/>
      </w:pPr>
      <w:r>
        <w:rPr>
          <w:rStyle w:val="Fett"/>
        </w:rPr>
        <w:t>War stehet das beschrieben?</w:t>
      </w:r>
      <w:r>
        <w:br/>
        <w:t xml:space="preserve">Antwort: Da Christus spricht zu Nicodemo Joh. 3. Wer an den Sohn </w:t>
      </w:r>
      <w:proofErr w:type="spellStart"/>
      <w:r>
        <w:t>gleubet</w:t>
      </w:r>
      <w:proofErr w:type="spellEnd"/>
      <w:r>
        <w:t xml:space="preserve">, der </w:t>
      </w:r>
      <w:proofErr w:type="spellStart"/>
      <w:r>
        <w:t>wirt</w:t>
      </w:r>
      <w:proofErr w:type="spellEnd"/>
      <w:r>
        <w:t xml:space="preserve"> nicht gerichtet. Wer aber nicht </w:t>
      </w:r>
      <w:proofErr w:type="spellStart"/>
      <w:r>
        <w:t>gleubet</w:t>
      </w:r>
      <w:proofErr w:type="spellEnd"/>
      <w:r>
        <w:t xml:space="preserve">, der ist schon gerichtet. Dan ehr </w:t>
      </w:r>
      <w:proofErr w:type="spellStart"/>
      <w:r>
        <w:t>gleubet</w:t>
      </w:r>
      <w:proofErr w:type="spellEnd"/>
      <w:r>
        <w:t xml:space="preserve"> nicht an den </w:t>
      </w:r>
      <w:proofErr w:type="spellStart"/>
      <w:r>
        <w:t>namen</w:t>
      </w:r>
      <w:proofErr w:type="spellEnd"/>
      <w:r>
        <w:t xml:space="preserve"> des </w:t>
      </w:r>
      <w:proofErr w:type="spellStart"/>
      <w:r>
        <w:t>eyngebornen</w:t>
      </w:r>
      <w:proofErr w:type="spellEnd"/>
      <w:r>
        <w:t xml:space="preserve"> Sohns </w:t>
      </w:r>
      <w:proofErr w:type="spellStart"/>
      <w:r>
        <w:t>gottes</w:t>
      </w:r>
      <w:proofErr w:type="spellEnd"/>
      <w:r>
        <w:t xml:space="preserve">. Und Johannes der </w:t>
      </w:r>
      <w:proofErr w:type="spellStart"/>
      <w:r>
        <w:t>teuffer</w:t>
      </w:r>
      <w:proofErr w:type="spellEnd"/>
      <w:r>
        <w:t xml:space="preserve"> sagt </w:t>
      </w:r>
      <w:proofErr w:type="spellStart"/>
      <w:r>
        <w:t>zo</w:t>
      </w:r>
      <w:proofErr w:type="spellEnd"/>
      <w:r>
        <w:t xml:space="preserve"> </w:t>
      </w:r>
      <w:proofErr w:type="spellStart"/>
      <w:r>
        <w:t>seynen</w:t>
      </w:r>
      <w:proofErr w:type="spellEnd"/>
      <w:r>
        <w:t xml:space="preserve"> </w:t>
      </w:r>
      <w:proofErr w:type="spellStart"/>
      <w:r>
        <w:t>yungeren</w:t>
      </w:r>
      <w:proofErr w:type="spellEnd"/>
      <w:r>
        <w:t xml:space="preserve">: Wer an den Sohn </w:t>
      </w:r>
      <w:proofErr w:type="spellStart"/>
      <w:r>
        <w:t>gleubet</w:t>
      </w:r>
      <w:proofErr w:type="spellEnd"/>
      <w:r>
        <w:t xml:space="preserve">, der hat das ewige leben. Wer dem Sohn nicht </w:t>
      </w:r>
      <w:proofErr w:type="spellStart"/>
      <w:r>
        <w:t>gleubet</w:t>
      </w:r>
      <w:proofErr w:type="spellEnd"/>
      <w:r>
        <w:t xml:space="preserve">, der </w:t>
      </w:r>
      <w:proofErr w:type="spellStart"/>
      <w:r>
        <w:t>wirt</w:t>
      </w:r>
      <w:proofErr w:type="spellEnd"/>
      <w:r>
        <w:t xml:space="preserve"> das leben nicht sehen, sonder der </w:t>
      </w:r>
      <w:proofErr w:type="spellStart"/>
      <w:r>
        <w:t>zorn</w:t>
      </w:r>
      <w:proofErr w:type="spellEnd"/>
      <w:r>
        <w:t xml:space="preserve"> Gottes </w:t>
      </w:r>
      <w:proofErr w:type="spellStart"/>
      <w:r>
        <w:t>bleybet</w:t>
      </w:r>
      <w:proofErr w:type="spellEnd"/>
      <w:r>
        <w:t xml:space="preserve"> </w:t>
      </w:r>
      <w:proofErr w:type="spellStart"/>
      <w:r>
        <w:t>auff</w:t>
      </w:r>
      <w:proofErr w:type="spellEnd"/>
      <w:r>
        <w:t xml:space="preserve"> </w:t>
      </w:r>
      <w:proofErr w:type="spellStart"/>
      <w:r>
        <w:t>yhm</w:t>
      </w:r>
      <w:proofErr w:type="spellEnd"/>
      <w:r>
        <w:t xml:space="preserve">. Johannis. 3. </w:t>
      </w:r>
    </w:p>
    <w:p w14:paraId="7A104A49" w14:textId="77777777" w:rsidR="002A66D7" w:rsidRPr="002A66D7" w:rsidRDefault="002A66D7" w:rsidP="002A66D7">
      <w:pPr>
        <w:rPr>
          <w:lang w:eastAsia="de-DE"/>
        </w:rPr>
      </w:pPr>
    </w:p>
    <w:p w14:paraId="2FEE473D" w14:textId="77777777" w:rsidR="00BD71A4" w:rsidRDefault="00BD71A4">
      <w:pPr>
        <w:spacing w:after="0" w:line="240" w:lineRule="auto"/>
        <w:rPr>
          <w:rFonts w:eastAsia="Times New Roman"/>
          <w:b/>
          <w:bCs/>
          <w:color w:val="000000"/>
          <w:kern w:val="36"/>
          <w:sz w:val="36"/>
          <w:szCs w:val="48"/>
          <w:lang w:eastAsia="de-DE"/>
        </w:rPr>
      </w:pPr>
      <w:r>
        <w:br w:type="page"/>
      </w:r>
    </w:p>
    <w:p w14:paraId="632FA914" w14:textId="77777777" w:rsidR="00D5498D" w:rsidRPr="00D5498D" w:rsidRDefault="00D5498D" w:rsidP="008E63BE">
      <w:pPr>
        <w:pStyle w:val="berschrift1"/>
      </w:pPr>
      <w:r w:rsidRPr="00D5498D">
        <w:t>Quellen:</w:t>
      </w:r>
    </w:p>
    <w:p w14:paraId="36764DC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3922873" w14:textId="77777777" w:rsidR="00BD71A4" w:rsidRDefault="003A74A9"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926B239" w14:textId="77777777" w:rsidR="00BD71A4" w:rsidRDefault="003A74A9"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C9004A7" w14:textId="77777777" w:rsidR="00BD71A4" w:rsidRDefault="003A74A9"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6C0F739A" w14:textId="77777777" w:rsidR="00BD71A4" w:rsidRDefault="003A74A9"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27D2BB6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A6B49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EB29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B4C74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A4D1E79" w14:textId="77777777" w:rsidR="00082307" w:rsidRDefault="00BD71A4" w:rsidP="00BD71A4">
      <w:pPr>
        <w:pStyle w:val="berschrift1"/>
      </w:pPr>
      <w:r>
        <w:t>Spendenaufruf</w:t>
      </w:r>
    </w:p>
    <w:p w14:paraId="4B96C63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23F505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1FB3A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DF7BA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3A902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5CB2230" w14:textId="77777777" w:rsidR="00BD71A4" w:rsidRDefault="003A74A9"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CEB64D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D87E7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1BF014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7A0CC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DC827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EA7EEC"/>
    <w:multiLevelType w:val="multilevel"/>
    <w:tmpl w:val="D73EF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D7"/>
    <w:rsid w:val="000700B0"/>
    <w:rsid w:val="00082307"/>
    <w:rsid w:val="000C66E5"/>
    <w:rsid w:val="000D088F"/>
    <w:rsid w:val="00122BD9"/>
    <w:rsid w:val="001F54C4"/>
    <w:rsid w:val="0022039F"/>
    <w:rsid w:val="00272484"/>
    <w:rsid w:val="00297F83"/>
    <w:rsid w:val="002A66D7"/>
    <w:rsid w:val="002E6D11"/>
    <w:rsid w:val="00381C0C"/>
    <w:rsid w:val="003A74A9"/>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01B41"/>
  <w15:chartTrackingRefBased/>
  <w15:docId w15:val="{AEF52220-F84E-49F9-ABBE-067F7E38C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A66D7"/>
    <w:rPr>
      <w:i/>
      <w:iCs/>
    </w:rPr>
  </w:style>
  <w:style w:type="character" w:customStyle="1" w:styleId="posted-on">
    <w:name w:val="posted-on"/>
    <w:basedOn w:val="Absatz-Standardschriftart"/>
    <w:rsid w:val="002A66D7"/>
  </w:style>
  <w:style w:type="character" w:customStyle="1" w:styleId="cat-links">
    <w:name w:val="cat-links"/>
    <w:basedOn w:val="Absatz-Standardschriftart"/>
    <w:rsid w:val="002A66D7"/>
  </w:style>
  <w:style w:type="character" w:customStyle="1" w:styleId="tags-links">
    <w:name w:val="tags-links"/>
    <w:basedOn w:val="Absatz-Standardschriftart"/>
    <w:rsid w:val="002A66D7"/>
  </w:style>
  <w:style w:type="paragraph" w:customStyle="1" w:styleId="level1">
    <w:name w:val="level1"/>
    <w:basedOn w:val="Standard"/>
    <w:rsid w:val="002A66D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92735">
      <w:bodyDiv w:val="1"/>
      <w:marLeft w:val="0"/>
      <w:marRight w:val="0"/>
      <w:marTop w:val="0"/>
      <w:marBottom w:val="0"/>
      <w:divBdr>
        <w:top w:val="none" w:sz="0" w:space="0" w:color="auto"/>
        <w:left w:val="none" w:sz="0" w:space="0" w:color="auto"/>
        <w:bottom w:val="none" w:sz="0" w:space="0" w:color="auto"/>
        <w:right w:val="none" w:sz="0" w:space="0" w:color="auto"/>
      </w:divBdr>
      <w:divsChild>
        <w:div w:id="177439370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2182896">
      <w:bodyDiv w:val="1"/>
      <w:marLeft w:val="0"/>
      <w:marRight w:val="0"/>
      <w:marTop w:val="0"/>
      <w:marBottom w:val="0"/>
      <w:divBdr>
        <w:top w:val="none" w:sz="0" w:space="0" w:color="auto"/>
        <w:left w:val="none" w:sz="0" w:space="0" w:color="auto"/>
        <w:bottom w:val="none" w:sz="0" w:space="0" w:color="auto"/>
        <w:right w:val="none" w:sz="0" w:space="0" w:color="auto"/>
      </w:divBdr>
      <w:divsChild>
        <w:div w:id="142202488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1890066">
      <w:bodyDiv w:val="1"/>
      <w:marLeft w:val="0"/>
      <w:marRight w:val="0"/>
      <w:marTop w:val="0"/>
      <w:marBottom w:val="0"/>
      <w:divBdr>
        <w:top w:val="none" w:sz="0" w:space="0" w:color="auto"/>
        <w:left w:val="none" w:sz="0" w:space="0" w:color="auto"/>
        <w:bottom w:val="none" w:sz="0" w:space="0" w:color="auto"/>
        <w:right w:val="none" w:sz="0" w:space="0" w:color="auto"/>
      </w:divBdr>
      <w:divsChild>
        <w:div w:id="292716310">
          <w:marLeft w:val="0"/>
          <w:marRight w:val="0"/>
          <w:marTop w:val="0"/>
          <w:marBottom w:val="0"/>
          <w:divBdr>
            <w:top w:val="none" w:sz="0" w:space="0" w:color="auto"/>
            <w:left w:val="none" w:sz="0" w:space="0" w:color="auto"/>
            <w:bottom w:val="none" w:sz="0" w:space="0" w:color="auto"/>
            <w:right w:val="none" w:sz="0" w:space="0" w:color="auto"/>
          </w:divBdr>
          <w:divsChild>
            <w:div w:id="81803351">
              <w:marLeft w:val="0"/>
              <w:marRight w:val="0"/>
              <w:marTop w:val="0"/>
              <w:marBottom w:val="0"/>
              <w:divBdr>
                <w:top w:val="none" w:sz="0" w:space="0" w:color="auto"/>
                <w:left w:val="none" w:sz="0" w:space="0" w:color="auto"/>
                <w:bottom w:val="none" w:sz="0" w:space="0" w:color="auto"/>
                <w:right w:val="none" w:sz="0" w:space="0" w:color="auto"/>
              </w:divBdr>
            </w:div>
            <w:div w:id="1857578232">
              <w:marLeft w:val="0"/>
              <w:marRight w:val="0"/>
              <w:marTop w:val="0"/>
              <w:marBottom w:val="0"/>
              <w:divBdr>
                <w:top w:val="none" w:sz="0" w:space="0" w:color="auto"/>
                <w:left w:val="none" w:sz="0" w:space="0" w:color="auto"/>
                <w:bottom w:val="none" w:sz="0" w:space="0" w:color="auto"/>
                <w:right w:val="none" w:sz="0" w:space="0" w:color="auto"/>
              </w:divBdr>
            </w:div>
            <w:div w:id="847448027">
              <w:marLeft w:val="0"/>
              <w:marRight w:val="0"/>
              <w:marTop w:val="0"/>
              <w:marBottom w:val="0"/>
              <w:divBdr>
                <w:top w:val="none" w:sz="0" w:space="0" w:color="auto"/>
                <w:left w:val="none" w:sz="0" w:space="0" w:color="auto"/>
                <w:bottom w:val="none" w:sz="0" w:space="0" w:color="auto"/>
                <w:right w:val="none" w:sz="0" w:space="0" w:color="auto"/>
              </w:divBdr>
            </w:div>
            <w:div w:id="1848909810">
              <w:marLeft w:val="0"/>
              <w:marRight w:val="0"/>
              <w:marTop w:val="0"/>
              <w:marBottom w:val="0"/>
              <w:divBdr>
                <w:top w:val="none" w:sz="0" w:space="0" w:color="auto"/>
                <w:left w:val="none" w:sz="0" w:space="0" w:color="auto"/>
                <w:bottom w:val="none" w:sz="0" w:space="0" w:color="auto"/>
                <w:right w:val="none" w:sz="0" w:space="0" w:color="auto"/>
              </w:divBdr>
            </w:div>
            <w:div w:id="408966472">
              <w:marLeft w:val="0"/>
              <w:marRight w:val="0"/>
              <w:marTop w:val="0"/>
              <w:marBottom w:val="0"/>
              <w:divBdr>
                <w:top w:val="none" w:sz="0" w:space="0" w:color="auto"/>
                <w:left w:val="none" w:sz="0" w:space="0" w:color="auto"/>
                <w:bottom w:val="none" w:sz="0" w:space="0" w:color="auto"/>
                <w:right w:val="none" w:sz="0" w:space="0" w:color="auto"/>
              </w:divBdr>
            </w:div>
            <w:div w:id="1191144278">
              <w:marLeft w:val="0"/>
              <w:marRight w:val="0"/>
              <w:marTop w:val="0"/>
              <w:marBottom w:val="0"/>
              <w:divBdr>
                <w:top w:val="none" w:sz="0" w:space="0" w:color="auto"/>
                <w:left w:val="none" w:sz="0" w:space="0" w:color="auto"/>
                <w:bottom w:val="none" w:sz="0" w:space="0" w:color="auto"/>
                <w:right w:val="none" w:sz="0" w:space="0" w:color="auto"/>
              </w:divBdr>
            </w:div>
            <w:div w:id="1724720672">
              <w:marLeft w:val="0"/>
              <w:marRight w:val="0"/>
              <w:marTop w:val="0"/>
              <w:marBottom w:val="0"/>
              <w:divBdr>
                <w:top w:val="none" w:sz="0" w:space="0" w:color="auto"/>
                <w:left w:val="none" w:sz="0" w:space="0" w:color="auto"/>
                <w:bottom w:val="none" w:sz="0" w:space="0" w:color="auto"/>
                <w:right w:val="none" w:sz="0" w:space="0" w:color="auto"/>
              </w:divBdr>
            </w:div>
            <w:div w:id="532428163">
              <w:marLeft w:val="0"/>
              <w:marRight w:val="0"/>
              <w:marTop w:val="0"/>
              <w:marBottom w:val="0"/>
              <w:divBdr>
                <w:top w:val="none" w:sz="0" w:space="0" w:color="auto"/>
                <w:left w:val="none" w:sz="0" w:space="0" w:color="auto"/>
                <w:bottom w:val="none" w:sz="0" w:space="0" w:color="auto"/>
                <w:right w:val="none" w:sz="0" w:space="0" w:color="auto"/>
              </w:divBdr>
            </w:div>
            <w:div w:id="2015649677">
              <w:marLeft w:val="0"/>
              <w:marRight w:val="0"/>
              <w:marTop w:val="0"/>
              <w:marBottom w:val="0"/>
              <w:divBdr>
                <w:top w:val="none" w:sz="0" w:space="0" w:color="auto"/>
                <w:left w:val="none" w:sz="0" w:space="0" w:color="auto"/>
                <w:bottom w:val="none" w:sz="0" w:space="0" w:color="auto"/>
                <w:right w:val="none" w:sz="0" w:space="0" w:color="auto"/>
              </w:divBdr>
            </w:div>
            <w:div w:id="1367825842">
              <w:marLeft w:val="0"/>
              <w:marRight w:val="0"/>
              <w:marTop w:val="0"/>
              <w:marBottom w:val="0"/>
              <w:divBdr>
                <w:top w:val="none" w:sz="0" w:space="0" w:color="auto"/>
                <w:left w:val="none" w:sz="0" w:space="0" w:color="auto"/>
                <w:bottom w:val="none" w:sz="0" w:space="0" w:color="auto"/>
                <w:right w:val="none" w:sz="0" w:space="0" w:color="auto"/>
              </w:divBdr>
            </w:div>
            <w:div w:id="499127524">
              <w:marLeft w:val="0"/>
              <w:marRight w:val="0"/>
              <w:marTop w:val="0"/>
              <w:marBottom w:val="0"/>
              <w:divBdr>
                <w:top w:val="none" w:sz="0" w:space="0" w:color="auto"/>
                <w:left w:val="none" w:sz="0" w:space="0" w:color="auto"/>
                <w:bottom w:val="none" w:sz="0" w:space="0" w:color="auto"/>
                <w:right w:val="none" w:sz="0" w:space="0" w:color="auto"/>
              </w:divBdr>
            </w:div>
            <w:div w:id="1848443007">
              <w:marLeft w:val="0"/>
              <w:marRight w:val="0"/>
              <w:marTop w:val="0"/>
              <w:marBottom w:val="0"/>
              <w:divBdr>
                <w:top w:val="none" w:sz="0" w:space="0" w:color="auto"/>
                <w:left w:val="none" w:sz="0" w:space="0" w:color="auto"/>
                <w:bottom w:val="none" w:sz="0" w:space="0" w:color="auto"/>
                <w:right w:val="none" w:sz="0" w:space="0" w:color="auto"/>
              </w:divBdr>
            </w:div>
            <w:div w:id="5154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0753611">
      <w:bodyDiv w:val="1"/>
      <w:marLeft w:val="0"/>
      <w:marRight w:val="0"/>
      <w:marTop w:val="0"/>
      <w:marBottom w:val="0"/>
      <w:divBdr>
        <w:top w:val="none" w:sz="0" w:space="0" w:color="auto"/>
        <w:left w:val="none" w:sz="0" w:space="0" w:color="auto"/>
        <w:bottom w:val="none" w:sz="0" w:space="0" w:color="auto"/>
        <w:right w:val="none" w:sz="0" w:space="0" w:color="auto"/>
      </w:divBdr>
      <w:divsChild>
        <w:div w:id="1814633753">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2282187">
      <w:bodyDiv w:val="1"/>
      <w:marLeft w:val="0"/>
      <w:marRight w:val="0"/>
      <w:marTop w:val="0"/>
      <w:marBottom w:val="0"/>
      <w:divBdr>
        <w:top w:val="none" w:sz="0" w:space="0" w:color="auto"/>
        <w:left w:val="none" w:sz="0" w:space="0" w:color="auto"/>
        <w:bottom w:val="none" w:sz="0" w:space="0" w:color="auto"/>
        <w:right w:val="none" w:sz="0" w:space="0" w:color="auto"/>
      </w:divBdr>
      <w:divsChild>
        <w:div w:id="426275202">
          <w:marLeft w:val="0"/>
          <w:marRight w:val="0"/>
          <w:marTop w:val="0"/>
          <w:marBottom w:val="0"/>
          <w:divBdr>
            <w:top w:val="none" w:sz="0" w:space="0" w:color="auto"/>
            <w:left w:val="none" w:sz="0" w:space="0" w:color="auto"/>
            <w:bottom w:val="none" w:sz="0" w:space="0" w:color="auto"/>
            <w:right w:val="none" w:sz="0" w:space="0" w:color="auto"/>
          </w:divBdr>
        </w:div>
        <w:div w:id="62142324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10869784">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16</Pages>
  <Words>4226</Words>
  <Characters>26625</Characters>
  <Application>Microsoft Office Word</Application>
  <DocSecurity>0</DocSecurity>
  <Lines>221</Lines>
  <Paragraphs>61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30790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 und Lieder</dc:title>
  <dc:subject/>
  <dc:creator>Hefentreger, Johannes</dc:creator>
  <cp:keywords/>
  <dc:description/>
  <cp:lastModifiedBy>webmaster@glaubensstimme.de</cp:lastModifiedBy>
  <cp:revision>2</cp:revision>
  <dcterms:created xsi:type="dcterms:W3CDTF">2021-10-10T08:19:00Z</dcterms:created>
  <dcterms:modified xsi:type="dcterms:W3CDTF">2021-10-10T14:03:00Z</dcterms:modified>
  <dc:language>de</dc:language>
</cp:coreProperties>
</file>